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3A1" w:rsidRPr="002F53A1" w:rsidRDefault="002F53A1" w:rsidP="002F53A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z-Cyrl-UZ" w:eastAsia="ru-RU"/>
        </w:rPr>
      </w:pPr>
      <w:r w:rsidRPr="002F53A1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Дата урока:__________________         </w:t>
      </w:r>
      <w:r w:rsidRPr="002F53A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z-Cyrl-UZ" w:eastAsia="ru-RU"/>
        </w:rPr>
        <w:t xml:space="preserve">    </w:t>
      </w:r>
      <w:r w:rsidR="00F13FA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z-Cyrl-UZ" w:eastAsia="ru-RU"/>
        </w:rPr>
        <w:t>7</w:t>
      </w:r>
      <w:r w:rsidRPr="002F53A1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 «АБ»   класс</w:t>
      </w:r>
      <w:r w:rsidRPr="002F53A1">
        <w:rPr>
          <w:rFonts w:ascii="Times New Roman" w:eastAsia="Calibri" w:hAnsi="Times New Roman" w:cs="Times New Roman"/>
          <w:b/>
          <w:i/>
          <w:iCs/>
          <w:sz w:val="24"/>
          <w:szCs w:val="24"/>
          <w:lang w:val="uz-Cyrl-UZ"/>
        </w:rPr>
        <w:t xml:space="preserve">                               урок 1</w:t>
      </w:r>
      <w:r w:rsidR="0025023A">
        <w:rPr>
          <w:rFonts w:ascii="Times New Roman" w:eastAsia="Calibri" w:hAnsi="Times New Roman" w:cs="Times New Roman"/>
          <w:b/>
          <w:i/>
          <w:iCs/>
          <w:sz w:val="24"/>
          <w:szCs w:val="24"/>
          <w:lang w:val="uz-Cyrl-UZ"/>
        </w:rPr>
        <w:t xml:space="preserve">    1 ЧЕТВЕР</w:t>
      </w:r>
      <w:bookmarkStart w:id="0" w:name="_GoBack"/>
      <w:bookmarkEnd w:id="0"/>
      <w:r w:rsidR="0025023A">
        <w:rPr>
          <w:rFonts w:ascii="Times New Roman" w:eastAsia="Calibri" w:hAnsi="Times New Roman" w:cs="Times New Roman"/>
          <w:b/>
          <w:i/>
          <w:iCs/>
          <w:sz w:val="24"/>
          <w:szCs w:val="24"/>
          <w:lang w:val="uz-Cyrl-UZ"/>
        </w:rPr>
        <w:t>ТЬ</w:t>
      </w:r>
    </w:p>
    <w:p w:rsidR="009E02B6" w:rsidRPr="009E02B6" w:rsidRDefault="009E02B6" w:rsidP="009E0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2B6">
        <w:rPr>
          <w:rFonts w:ascii="Century Schoolbook" w:eastAsia="Times New Roman" w:hAnsi="Century Schoolbook" w:cs="Century Schoolbook"/>
          <w:b/>
          <w:bCs/>
          <w:color w:val="000000"/>
          <w:lang w:eastAsia="ru-RU"/>
        </w:rPr>
        <w:t xml:space="preserve">ТЕМА 1. </w:t>
      </w:r>
      <w:r w:rsidRPr="009E02B6">
        <w:rPr>
          <w:rFonts w:ascii="Century Schoolbook" w:eastAsia="Times New Roman" w:hAnsi="Century Schoolbook" w:cs="Century Schoolbook"/>
          <w:b/>
          <w:bCs/>
          <w:i/>
          <w:iCs/>
          <w:color w:val="000000"/>
          <w:lang w:eastAsia="ru-RU"/>
        </w:rPr>
        <w:t>Как сказать о специальности</w:t>
      </w:r>
      <w:r w:rsidRPr="009E02B6">
        <w:rPr>
          <w:rFonts w:ascii="Century Schoolbook" w:eastAsia="Times New Roman" w:hAnsi="Century Schoolbook" w:cs="Century Schoolbook"/>
          <w:b/>
          <w:bCs/>
          <w:color w:val="000000"/>
          <w:lang w:eastAsia="ru-RU"/>
        </w:rPr>
        <w:t xml:space="preserve">, </w:t>
      </w:r>
      <w:r w:rsidRPr="009E02B6">
        <w:rPr>
          <w:rFonts w:ascii="Century Schoolbook" w:eastAsia="Times New Roman" w:hAnsi="Century Schoolbook" w:cs="Century Schoolbook"/>
          <w:b/>
          <w:bCs/>
          <w:i/>
          <w:iCs/>
          <w:color w:val="000000"/>
          <w:lang w:eastAsia="ru-RU"/>
        </w:rPr>
        <w:t>профессии?</w:t>
      </w:r>
    </w:p>
    <w:p w:rsidR="002F53A1" w:rsidRPr="00622B5F" w:rsidRDefault="002F53A1" w:rsidP="009E02B6">
      <w:pPr>
        <w:spacing w:after="0" w:line="240" w:lineRule="auto"/>
        <w:rPr>
          <w:rFonts w:ascii="Century Schoolbook" w:eastAsia="Times New Roman" w:hAnsi="Century Schoolbook" w:cs="Century Schoolbook"/>
          <w:b/>
          <w:bCs/>
          <w:color w:val="000000"/>
          <w:lang w:eastAsia="ru-RU"/>
        </w:rPr>
      </w:pPr>
    </w:p>
    <w:p w:rsidR="002F53A1" w:rsidRPr="002F53A1" w:rsidRDefault="002F53A1" w:rsidP="009E02B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F53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Цели урока:</w:t>
      </w:r>
      <w:r w:rsidR="001224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9E02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I. Образовательная</w:t>
      </w:r>
      <w:r w:rsidRPr="009E0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Позна</w:t>
      </w:r>
      <w:r w:rsidRPr="009E0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комить со способами опреде</w:t>
      </w:r>
      <w:r w:rsidRPr="009E0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ления рода имён существи</w:t>
      </w:r>
      <w:r w:rsidRPr="009E0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тельных, оканчивающихся на ъ, определение рода имён существительных по суффик</w:t>
      </w:r>
      <w:r w:rsidRPr="009E0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сам, обозначающим</w:t>
      </w:r>
      <w:r w:rsidRPr="002F5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0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</w:t>
      </w:r>
      <w:r w:rsidRPr="009E0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сии.</w:t>
      </w:r>
    </w:p>
    <w:p w:rsidR="002F53A1" w:rsidRPr="002F53A1" w:rsidRDefault="002F53A1" w:rsidP="009E02B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E02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Развивающая</w:t>
      </w:r>
      <w:r w:rsidRPr="009E0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Развить уме</w:t>
      </w:r>
      <w:r w:rsidRPr="009E0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и навыки употребления имён существительных, обоз</w:t>
      </w:r>
      <w:r w:rsidRPr="009E0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начающих профессии, в са</w:t>
      </w:r>
      <w:r w:rsidRPr="009E0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мостоятельно составленных высказываниях.</w:t>
      </w:r>
    </w:p>
    <w:p w:rsidR="002F53A1" w:rsidRPr="002F53A1" w:rsidRDefault="002F53A1" w:rsidP="009E02B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E02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 Воспитательная</w:t>
      </w:r>
      <w:r w:rsidRPr="009E0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Воспитать чувство ответственного отно</w:t>
      </w:r>
      <w:r w:rsidRPr="009E0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шения к труду, к выбору про</w:t>
      </w:r>
      <w:r w:rsidRPr="009E0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фессии.</w:t>
      </w:r>
    </w:p>
    <w:p w:rsidR="002F53A1" w:rsidRPr="002F53A1" w:rsidRDefault="002F53A1" w:rsidP="009E02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02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Ожидаемые результаты</w:t>
      </w:r>
      <w:r w:rsidRPr="002F5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F53A1" w:rsidRPr="00622B5F" w:rsidRDefault="002F53A1" w:rsidP="009E02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02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Знания.</w:t>
      </w:r>
      <w:r w:rsidRPr="009E0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Учащийся правиль</w:t>
      </w:r>
      <w:r w:rsidRPr="009E0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 определит род имён суще</w:t>
      </w:r>
      <w:r w:rsidRPr="009E0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ствительных по связи с дру</w:t>
      </w:r>
      <w:r w:rsidRPr="009E0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гими словами, по суффиксам.</w:t>
      </w:r>
      <w:proofErr w:type="gramStart"/>
      <w:r w:rsidRPr="002F5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0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9E0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02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Умения</w:t>
      </w:r>
      <w:r w:rsidRPr="002F5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0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Примет участие в обсуждении вопросов о про</w:t>
      </w:r>
      <w:r w:rsidRPr="009E0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фессиях</w:t>
      </w:r>
    </w:p>
    <w:p w:rsidR="002F53A1" w:rsidRPr="00622B5F" w:rsidRDefault="002F53A1" w:rsidP="002F53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02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Навыки.</w:t>
      </w:r>
      <w:r w:rsidRPr="009E0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Составит собствен</w:t>
      </w:r>
      <w:r w:rsidRPr="009E0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ное высказывание о профес</w:t>
      </w:r>
      <w:r w:rsidRPr="009E0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сии, которая нравится; опи</w:t>
      </w:r>
      <w:r w:rsidRPr="009E0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шет главные черты</w:t>
      </w:r>
      <w:r w:rsidRPr="002F5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0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</w:t>
      </w:r>
      <w:r w:rsidRPr="009E0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 своих друзей или подруг</w:t>
      </w:r>
    </w:p>
    <w:p w:rsidR="002F53A1" w:rsidRDefault="002F53A1" w:rsidP="002F53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02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Ценности.</w:t>
      </w:r>
      <w:r w:rsidRPr="009E0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Сумеет ответить на вопрос, почему молодым людям необходимо приобре</w:t>
      </w:r>
      <w:r w:rsidRPr="009E0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тать трудовые качества и изу</w:t>
      </w:r>
      <w:r w:rsidRPr="009E0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чать свои способности</w:t>
      </w:r>
    </w:p>
    <w:p w:rsidR="002F53A1" w:rsidRPr="002F53A1" w:rsidRDefault="002F53A1" w:rsidP="002F53A1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FB5B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Этапы занятия:</w:t>
      </w:r>
      <w:r w:rsidRPr="00FB5B61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B5B61">
        <w:rPr>
          <w:rStyle w:val="4"/>
          <w:rFonts w:eastAsiaTheme="minorHAnsi"/>
          <w:b/>
          <w:sz w:val="24"/>
          <w:szCs w:val="24"/>
        </w:rPr>
        <w:t>Название работы</w:t>
      </w:r>
    </w:p>
    <w:p w:rsidR="002F53A1" w:rsidRPr="00FB5B61" w:rsidRDefault="002F53A1" w:rsidP="002F53A1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FB5B61">
        <w:rPr>
          <w:rStyle w:val="4"/>
          <w:rFonts w:eastAsiaTheme="minorHAnsi"/>
          <w:b/>
          <w:sz w:val="24"/>
          <w:szCs w:val="24"/>
        </w:rPr>
        <w:t>I этап: Организационный момент</w:t>
      </w:r>
    </w:p>
    <w:p w:rsidR="002F53A1" w:rsidRPr="00FB5B61" w:rsidRDefault="002F53A1" w:rsidP="002F53A1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FB5B61">
        <w:rPr>
          <w:rStyle w:val="4"/>
          <w:rFonts w:eastAsiaTheme="minorHAnsi"/>
          <w:b/>
          <w:sz w:val="24"/>
          <w:szCs w:val="24"/>
          <w:lang w:val="en-US"/>
        </w:rPr>
        <w:t>II</w:t>
      </w:r>
      <w:r w:rsidRPr="00FB5B61">
        <w:rPr>
          <w:rStyle w:val="4"/>
          <w:rFonts w:eastAsiaTheme="minorHAnsi"/>
          <w:b/>
          <w:sz w:val="24"/>
          <w:szCs w:val="24"/>
        </w:rPr>
        <w:t xml:space="preserve">. </w:t>
      </w:r>
      <w:proofErr w:type="gramStart"/>
      <w:r w:rsidRPr="00FB5B61">
        <w:rPr>
          <w:rStyle w:val="4"/>
          <w:rFonts w:eastAsiaTheme="minorHAnsi"/>
          <w:b/>
          <w:sz w:val="24"/>
          <w:szCs w:val="24"/>
        </w:rPr>
        <w:t>этап</w:t>
      </w:r>
      <w:proofErr w:type="gramEnd"/>
      <w:r w:rsidRPr="00FB5B61">
        <w:rPr>
          <w:rStyle w:val="4"/>
          <w:rFonts w:eastAsiaTheme="minorHAnsi"/>
          <w:b/>
          <w:sz w:val="24"/>
          <w:szCs w:val="24"/>
        </w:rPr>
        <w:t>: Опрос пройденною материала</w:t>
      </w:r>
    </w:p>
    <w:p w:rsidR="002F53A1" w:rsidRPr="00FB5B61" w:rsidRDefault="002F53A1" w:rsidP="002F53A1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FB5B61">
        <w:rPr>
          <w:rStyle w:val="4"/>
          <w:rFonts w:eastAsiaTheme="minorHAnsi"/>
          <w:b/>
          <w:sz w:val="24"/>
          <w:szCs w:val="24"/>
          <w:lang w:val="en-US"/>
        </w:rPr>
        <w:t>III</w:t>
      </w:r>
      <w:r w:rsidRPr="00FB5B61">
        <w:rPr>
          <w:rStyle w:val="4"/>
          <w:rFonts w:eastAsiaTheme="minorHAnsi"/>
          <w:b/>
          <w:sz w:val="24"/>
          <w:szCs w:val="24"/>
        </w:rPr>
        <w:t>.этап: Объяснение нового материала</w:t>
      </w:r>
    </w:p>
    <w:p w:rsidR="002F53A1" w:rsidRPr="00FB5B61" w:rsidRDefault="002F53A1" w:rsidP="002F53A1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FB5B61">
        <w:rPr>
          <w:rStyle w:val="410pt"/>
          <w:rFonts w:eastAsiaTheme="minorHAnsi"/>
          <w:b/>
          <w:sz w:val="24"/>
          <w:szCs w:val="24"/>
        </w:rPr>
        <w:t>IV</w:t>
      </w:r>
      <w:r>
        <w:rPr>
          <w:rStyle w:val="410pt"/>
          <w:rFonts w:eastAsiaTheme="minorHAnsi"/>
          <w:b/>
          <w:sz w:val="24"/>
          <w:szCs w:val="24"/>
          <w:lang w:val="ru-RU"/>
        </w:rPr>
        <w:t xml:space="preserve">. </w:t>
      </w:r>
      <w:proofErr w:type="spellStart"/>
      <w:proofErr w:type="gramStart"/>
      <w:r w:rsidRPr="002F53A1">
        <w:rPr>
          <w:rStyle w:val="410pt"/>
          <w:rFonts w:eastAsiaTheme="minorHAnsi"/>
          <w:b/>
          <w:sz w:val="24"/>
          <w:szCs w:val="24"/>
          <w:lang w:val="ru-RU"/>
        </w:rPr>
        <w:t>эт</w:t>
      </w:r>
      <w:proofErr w:type="spellEnd"/>
      <w:r w:rsidRPr="00FB5B61">
        <w:rPr>
          <w:rStyle w:val="410pt"/>
          <w:rFonts w:eastAsiaTheme="minorHAnsi"/>
          <w:b/>
          <w:sz w:val="24"/>
          <w:szCs w:val="24"/>
        </w:rPr>
        <w:t>a</w:t>
      </w:r>
      <w:r w:rsidRPr="002F53A1">
        <w:rPr>
          <w:rStyle w:val="410pt"/>
          <w:rFonts w:eastAsiaTheme="minorHAnsi"/>
          <w:b/>
          <w:sz w:val="24"/>
          <w:szCs w:val="24"/>
          <w:lang w:val="ru-RU"/>
        </w:rPr>
        <w:t>п</w:t>
      </w:r>
      <w:proofErr w:type="gramEnd"/>
      <w:r w:rsidRPr="002F53A1">
        <w:rPr>
          <w:rStyle w:val="410pt"/>
          <w:rFonts w:eastAsiaTheme="minorHAnsi"/>
          <w:b/>
          <w:sz w:val="24"/>
          <w:szCs w:val="24"/>
          <w:lang w:val="ru-RU"/>
        </w:rPr>
        <w:t xml:space="preserve">: </w:t>
      </w:r>
      <w:r w:rsidRPr="00FB5B61">
        <w:rPr>
          <w:rFonts w:ascii="Times New Roman" w:hAnsi="Times New Roman" w:cs="Times New Roman"/>
          <w:b/>
          <w:sz w:val="24"/>
          <w:szCs w:val="24"/>
        </w:rPr>
        <w:t>Закрепление</w:t>
      </w:r>
    </w:p>
    <w:p w:rsidR="002F53A1" w:rsidRPr="00FB5B61" w:rsidRDefault="002F53A1" w:rsidP="002F53A1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FB5B61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FB5B61">
        <w:rPr>
          <w:rFonts w:ascii="Times New Roman" w:hAnsi="Times New Roman" w:cs="Times New Roman"/>
          <w:b/>
          <w:sz w:val="24"/>
          <w:szCs w:val="24"/>
        </w:rPr>
        <w:t>.этап: Итог урока</w:t>
      </w:r>
    </w:p>
    <w:p w:rsidR="002F53A1" w:rsidRPr="00BE4EC9" w:rsidRDefault="002F53A1" w:rsidP="002F53A1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FB5B61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b/>
          <w:sz w:val="24"/>
          <w:szCs w:val="24"/>
        </w:rPr>
        <w:t>.этап: Домашнее задание</w:t>
      </w:r>
    </w:p>
    <w:p w:rsidR="002F53A1" w:rsidRPr="00612233" w:rsidRDefault="002F53A1" w:rsidP="002F53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53A1" w:rsidRPr="00612233" w:rsidRDefault="002F53A1" w:rsidP="002F53A1">
      <w:pPr>
        <w:spacing w:after="0" w:line="240" w:lineRule="auto"/>
        <w:rPr>
          <w:rFonts w:ascii="Century Schoolbook" w:eastAsia="Times New Roman" w:hAnsi="Century Schoolbook" w:cs="Century Schoolbook"/>
          <w:b/>
          <w:bCs/>
          <w:color w:val="000000"/>
          <w:lang w:eastAsia="ru-RU"/>
        </w:rPr>
      </w:pPr>
      <w:r w:rsidRPr="00612233">
        <w:rPr>
          <w:rFonts w:ascii="Century Schoolbook" w:eastAsia="Times New Roman" w:hAnsi="Century Schoolbook" w:cs="Century Schoolbook"/>
          <w:b/>
          <w:bCs/>
          <w:color w:val="000000"/>
          <w:lang w:eastAsia="ru-RU"/>
        </w:rPr>
        <w:t xml:space="preserve">                                        </w:t>
      </w:r>
      <w:r w:rsidRPr="009E02B6">
        <w:rPr>
          <w:rFonts w:ascii="Century Schoolbook" w:eastAsia="Times New Roman" w:hAnsi="Century Schoolbook" w:cs="Century Schoolbook"/>
          <w:b/>
          <w:bCs/>
          <w:color w:val="000000"/>
          <w:lang w:eastAsia="ru-RU"/>
        </w:rPr>
        <w:t>ХОД УРОКА</w:t>
      </w:r>
    </w:p>
    <w:p w:rsidR="002F53A1" w:rsidRPr="009E02B6" w:rsidRDefault="002F53A1" w:rsidP="009E0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02B6" w:rsidRPr="009E02B6" w:rsidRDefault="009E02B6" w:rsidP="009E02B6">
      <w:pPr>
        <w:numPr>
          <w:ilvl w:val="0"/>
          <w:numId w:val="1"/>
        </w:numPr>
        <w:spacing w:after="0" w:line="240" w:lineRule="auto"/>
        <w:rPr>
          <w:rFonts w:ascii="Century Schoolbook" w:eastAsia="Times New Roman" w:hAnsi="Century Schoolbook" w:cs="Century Schoolbook"/>
          <w:b/>
          <w:bCs/>
          <w:color w:val="000000"/>
          <w:lang w:eastAsia="ru-RU"/>
        </w:rPr>
      </w:pPr>
      <w:r w:rsidRPr="009E02B6">
        <w:rPr>
          <w:rFonts w:ascii="Century Schoolbook" w:eastAsia="Times New Roman" w:hAnsi="Century Schoolbook" w:cs="Century Schoolbook"/>
          <w:b/>
          <w:bCs/>
          <w:color w:val="000000"/>
          <w:lang w:eastAsia="ru-RU"/>
        </w:rPr>
        <w:t>Организационный момент.</w:t>
      </w:r>
    </w:p>
    <w:p w:rsidR="009E02B6" w:rsidRPr="009E02B6" w:rsidRDefault="009E02B6" w:rsidP="009E02B6">
      <w:pPr>
        <w:numPr>
          <w:ilvl w:val="0"/>
          <w:numId w:val="1"/>
        </w:numPr>
        <w:spacing w:after="0" w:line="240" w:lineRule="auto"/>
        <w:rPr>
          <w:rFonts w:ascii="Century Schoolbook" w:eastAsia="Times New Roman" w:hAnsi="Century Schoolbook" w:cs="Century Schoolbook"/>
          <w:b/>
          <w:bCs/>
          <w:color w:val="000000"/>
          <w:lang w:eastAsia="ru-RU"/>
        </w:rPr>
      </w:pPr>
      <w:r w:rsidRPr="009E02B6">
        <w:rPr>
          <w:rFonts w:ascii="Century Schoolbook" w:eastAsia="Times New Roman" w:hAnsi="Century Schoolbook" w:cs="Century Schoolbook"/>
          <w:b/>
          <w:bCs/>
          <w:color w:val="000000"/>
          <w:lang w:eastAsia="ru-RU"/>
        </w:rPr>
        <w:t>Объяснение нового материала.</w:t>
      </w:r>
    </w:p>
    <w:p w:rsidR="009E02B6" w:rsidRPr="009E02B6" w:rsidRDefault="009E02B6" w:rsidP="009E02B6">
      <w:pPr>
        <w:numPr>
          <w:ilvl w:val="0"/>
          <w:numId w:val="2"/>
        </w:numPr>
        <w:spacing w:after="0" w:line="240" w:lineRule="auto"/>
        <w:rPr>
          <w:rFonts w:ascii="Century Schoolbook" w:eastAsia="Times New Roman" w:hAnsi="Century Schoolbook" w:cs="Century Schoolbook"/>
          <w:color w:val="000000"/>
          <w:spacing w:val="10"/>
          <w:lang w:eastAsia="ru-RU"/>
        </w:rPr>
      </w:pPr>
      <w:r w:rsidRPr="009E02B6">
        <w:rPr>
          <w:rFonts w:ascii="Century Schoolbook" w:eastAsia="Times New Roman" w:hAnsi="Century Schoolbook" w:cs="Century Schoolbook"/>
          <w:color w:val="000000"/>
          <w:spacing w:val="10"/>
          <w:lang w:eastAsia="ru-RU"/>
        </w:rPr>
        <w:t>Введение в тему.</w:t>
      </w:r>
    </w:p>
    <w:p w:rsidR="00A60C59" w:rsidRPr="00A60C59" w:rsidRDefault="009E02B6" w:rsidP="002F53A1">
      <w:pPr>
        <w:rPr>
          <w:rFonts w:ascii="Century Schoolbook" w:eastAsia="Times New Roman" w:hAnsi="Century Schoolbook" w:cs="Century Schoolbook"/>
          <w:b/>
          <w:bCs/>
          <w:i/>
          <w:iCs/>
          <w:color w:val="000000"/>
          <w:lang w:eastAsia="ru-RU"/>
        </w:rPr>
      </w:pPr>
      <w:r w:rsidRPr="009E02B6">
        <w:rPr>
          <w:rFonts w:ascii="Century Schoolbook" w:eastAsia="Times New Roman" w:hAnsi="Century Schoolbook" w:cs="Century Schoolbook"/>
          <w:color w:val="000000"/>
          <w:spacing w:val="10"/>
          <w:lang w:eastAsia="ru-RU"/>
        </w:rPr>
        <w:t xml:space="preserve">Выполнение упражнений 1, 2. Чтение текста, </w:t>
      </w:r>
      <w:r w:rsidRPr="009E02B6">
        <w:rPr>
          <w:rFonts w:ascii="Century Schoolbook" w:eastAsia="Times New Roman" w:hAnsi="Century Schoolbook" w:cs="Century Schoolbook"/>
          <w:b/>
          <w:bCs/>
          <w:color w:val="000000"/>
          <w:lang w:eastAsia="ru-RU"/>
        </w:rPr>
        <w:t xml:space="preserve">в </w:t>
      </w:r>
      <w:r w:rsidRPr="009E02B6">
        <w:rPr>
          <w:rFonts w:ascii="Century Schoolbook" w:eastAsia="Times New Roman" w:hAnsi="Century Schoolbook" w:cs="Century Schoolbook"/>
          <w:color w:val="000000"/>
          <w:spacing w:val="10"/>
          <w:lang w:eastAsia="ru-RU"/>
        </w:rPr>
        <w:t>котором есть изу</w:t>
      </w:r>
      <w:r w:rsidR="00A60C59">
        <w:rPr>
          <w:rFonts w:ascii="Century Schoolbook" w:eastAsia="Times New Roman" w:hAnsi="Century Schoolbook" w:cs="Century Schoolbook"/>
          <w:color w:val="000000"/>
          <w:spacing w:val="10"/>
          <w:lang w:eastAsia="ru-RU"/>
        </w:rPr>
        <w:t>чаемые грамматические формы, со</w:t>
      </w:r>
      <w:r w:rsidR="00A60C59" w:rsidRPr="00A60C59">
        <w:rPr>
          <w:rFonts w:ascii="Century Schoolbook" w:eastAsia="Times New Roman" w:hAnsi="Century Schoolbook" w:cs="Century Schoolbook"/>
          <w:color w:val="000000"/>
          <w:lang w:eastAsia="ru-RU"/>
        </w:rPr>
        <w:t>ставление ответов на вопросы по его содержанию с ис</w:t>
      </w:r>
      <w:r w:rsidR="00A60C59" w:rsidRPr="00A60C59">
        <w:rPr>
          <w:rFonts w:ascii="Century Schoolbook" w:eastAsia="Times New Roman" w:hAnsi="Century Schoolbook" w:cs="Century Schoolbook"/>
          <w:color w:val="000000"/>
          <w:lang w:eastAsia="ru-RU"/>
        </w:rPr>
        <w:softHyphen/>
        <w:t>пользованием употреблённых в тексте существитель</w:t>
      </w:r>
      <w:r w:rsidR="00A60C59" w:rsidRPr="00A60C59">
        <w:rPr>
          <w:rFonts w:ascii="Century Schoolbook" w:eastAsia="Times New Roman" w:hAnsi="Century Schoolbook" w:cs="Century Schoolbook"/>
          <w:color w:val="000000"/>
          <w:lang w:eastAsia="ru-RU"/>
        </w:rPr>
        <w:softHyphen/>
        <w:t xml:space="preserve">ных на </w:t>
      </w:r>
      <w:proofErr w:type="spellStart"/>
      <w:r w:rsidR="00A60C59" w:rsidRPr="00A60C59">
        <w:rPr>
          <w:rFonts w:ascii="Century Schoolbook" w:eastAsia="Times New Roman" w:hAnsi="Century Schoolbook" w:cs="Century Schoolbook"/>
          <w:b/>
          <w:bCs/>
          <w:i/>
          <w:iCs/>
          <w:color w:val="000000"/>
          <w:lang w:eastAsia="ru-RU"/>
        </w:rPr>
        <w:t>ъ</w:t>
      </w:r>
      <w:proofErr w:type="gramStart"/>
      <w:r w:rsidR="00A60C59" w:rsidRPr="00A60C59">
        <w:rPr>
          <w:rFonts w:ascii="Century Schoolbook" w:eastAsia="Times New Roman" w:hAnsi="Century Schoolbook" w:cs="Century Schoolbook"/>
          <w:b/>
          <w:bCs/>
          <w:i/>
          <w:iCs/>
          <w:color w:val="000000"/>
          <w:lang w:eastAsia="ru-RU"/>
        </w:rPr>
        <w:t>.</w:t>
      </w:r>
      <w:r w:rsidR="00A60C59" w:rsidRPr="00A60C59">
        <w:rPr>
          <w:rFonts w:ascii="Century Schoolbook" w:eastAsia="Times New Roman" w:hAnsi="Century Schoolbook" w:cs="Century Schoolbook"/>
          <w:color w:val="000000"/>
          <w:lang w:eastAsia="ru-RU"/>
        </w:rPr>
        <w:t>П</w:t>
      </w:r>
      <w:proofErr w:type="gramEnd"/>
      <w:r w:rsidR="00A60C59" w:rsidRPr="00A60C59">
        <w:rPr>
          <w:rFonts w:ascii="Century Schoolbook" w:eastAsia="Times New Roman" w:hAnsi="Century Schoolbook" w:cs="Century Schoolbook"/>
          <w:color w:val="000000"/>
          <w:lang w:eastAsia="ru-RU"/>
        </w:rPr>
        <w:t>ри</w:t>
      </w:r>
      <w:proofErr w:type="spellEnd"/>
      <w:r w:rsidR="00A60C59" w:rsidRPr="00A60C59">
        <w:rPr>
          <w:rFonts w:ascii="Century Schoolbook" w:eastAsia="Times New Roman" w:hAnsi="Century Schoolbook" w:cs="Century Schoolbook"/>
          <w:color w:val="000000"/>
          <w:lang w:eastAsia="ru-RU"/>
        </w:rPr>
        <w:t xml:space="preserve"> выполнении упражнений 1 и 2 учитель может ор</w:t>
      </w:r>
      <w:r w:rsidR="00A60C59" w:rsidRPr="00A60C59">
        <w:rPr>
          <w:rFonts w:ascii="Century Schoolbook" w:eastAsia="Times New Roman" w:hAnsi="Century Schoolbook" w:cs="Century Schoolbook"/>
          <w:color w:val="000000"/>
          <w:lang w:eastAsia="ru-RU"/>
        </w:rPr>
        <w:softHyphen/>
        <w:t>ганизовать самостоятельную работу, затем с целью про</w:t>
      </w:r>
      <w:r w:rsidR="00A60C59" w:rsidRPr="00A60C59">
        <w:rPr>
          <w:rFonts w:ascii="Century Schoolbook" w:eastAsia="Times New Roman" w:hAnsi="Century Schoolbook" w:cs="Century Schoolbook"/>
          <w:color w:val="000000"/>
          <w:lang w:eastAsia="ru-RU"/>
        </w:rPr>
        <w:softHyphen/>
        <w:t>верки правильности выполнения заданий опросить пред</w:t>
      </w:r>
      <w:r w:rsidR="00A60C59" w:rsidRPr="00A60C59">
        <w:rPr>
          <w:rFonts w:ascii="Century Schoolbook" w:eastAsia="Times New Roman" w:hAnsi="Century Schoolbook" w:cs="Century Schoolbook"/>
          <w:color w:val="000000"/>
          <w:lang w:eastAsia="ru-RU"/>
        </w:rPr>
        <w:softHyphen/>
        <w:t>ставителей отдельных групп.</w:t>
      </w:r>
    </w:p>
    <w:p w:rsidR="00A60C59" w:rsidRPr="00A60C59" w:rsidRDefault="00A60C59" w:rsidP="00A60C59">
      <w:pPr>
        <w:numPr>
          <w:ilvl w:val="0"/>
          <w:numId w:val="1"/>
        </w:numPr>
        <w:spacing w:after="0" w:line="240" w:lineRule="auto"/>
        <w:rPr>
          <w:rFonts w:ascii="Century Schoolbook" w:eastAsia="Times New Roman" w:hAnsi="Century Schoolbook" w:cs="Century Schoolbook"/>
          <w:b/>
          <w:bCs/>
          <w:color w:val="000000"/>
          <w:lang w:eastAsia="ru-RU"/>
        </w:rPr>
      </w:pPr>
      <w:bookmarkStart w:id="1" w:name="bookmark0"/>
      <w:r w:rsidRPr="00A60C59">
        <w:rPr>
          <w:rFonts w:ascii="Century Schoolbook" w:eastAsia="Times New Roman" w:hAnsi="Century Schoolbook" w:cs="Century Schoolbook"/>
          <w:b/>
          <w:bCs/>
          <w:color w:val="000000"/>
          <w:lang w:eastAsia="ru-RU"/>
        </w:rPr>
        <w:t>Изучение нового материала.</w:t>
      </w:r>
      <w:bookmarkEnd w:id="1"/>
    </w:p>
    <w:p w:rsidR="00A60C59" w:rsidRPr="00A60C59" w:rsidRDefault="00A60C59" w:rsidP="00A60C59">
      <w:pPr>
        <w:numPr>
          <w:ilvl w:val="0"/>
          <w:numId w:val="2"/>
        </w:numPr>
        <w:spacing w:after="0" w:line="240" w:lineRule="auto"/>
        <w:rPr>
          <w:rFonts w:ascii="Century Schoolbook" w:eastAsia="Times New Roman" w:hAnsi="Century Schoolbook" w:cs="Century Schoolbook"/>
          <w:color w:val="000000"/>
          <w:lang w:eastAsia="ru-RU"/>
        </w:rPr>
      </w:pPr>
      <w:r w:rsidRPr="00A60C59">
        <w:rPr>
          <w:rFonts w:ascii="Century Schoolbook" w:eastAsia="Times New Roman" w:hAnsi="Century Schoolbook" w:cs="Century Schoolbook"/>
          <w:color w:val="000000"/>
          <w:lang w:eastAsia="ru-RU"/>
        </w:rPr>
        <w:t>Выполнение упражнения 3.</w:t>
      </w:r>
    </w:p>
    <w:p w:rsidR="00A60C59" w:rsidRPr="00A60C59" w:rsidRDefault="00A60C59" w:rsidP="00A60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C59">
        <w:rPr>
          <w:rFonts w:ascii="Century Schoolbook" w:eastAsia="Times New Roman" w:hAnsi="Century Schoolbook" w:cs="Century Schoolbook"/>
          <w:color w:val="000000"/>
          <w:lang w:eastAsia="ru-RU"/>
        </w:rPr>
        <w:t xml:space="preserve">Учащиеся, опираясь на правило, учатся определять род существительных на </w:t>
      </w:r>
      <w:r w:rsidRPr="00A60C59">
        <w:rPr>
          <w:rFonts w:ascii="Century Schoolbook" w:eastAsia="Times New Roman" w:hAnsi="Century Schoolbook" w:cs="Century Schoolbook"/>
          <w:b/>
          <w:bCs/>
          <w:i/>
          <w:iCs/>
          <w:color w:val="000000"/>
          <w:lang w:eastAsia="ru-RU"/>
        </w:rPr>
        <w:t>ь</w:t>
      </w:r>
      <w:r w:rsidRPr="00A60C59">
        <w:rPr>
          <w:rFonts w:ascii="Century Schoolbook" w:eastAsia="Times New Roman" w:hAnsi="Century Schoolbook" w:cs="Century Schoolbook"/>
          <w:color w:val="000000"/>
          <w:lang w:eastAsia="ru-RU"/>
        </w:rPr>
        <w:t xml:space="preserve"> по связи с другими словами. </w:t>
      </w:r>
      <w:r w:rsidRPr="00A60C59">
        <w:rPr>
          <w:rFonts w:ascii="Century Schoolbook" w:eastAsia="Times New Roman" w:hAnsi="Century Schoolbook" w:cs="Century Schoolbook"/>
          <w:b/>
          <w:bCs/>
          <w:color w:val="000000"/>
          <w:lang w:eastAsia="ru-RU"/>
        </w:rPr>
        <w:t xml:space="preserve">В </w:t>
      </w:r>
      <w:r w:rsidRPr="00A60C59">
        <w:rPr>
          <w:rFonts w:ascii="Century Schoolbook" w:eastAsia="Times New Roman" w:hAnsi="Century Schoolbook" w:cs="Century Schoolbook"/>
          <w:color w:val="000000"/>
          <w:lang w:eastAsia="ru-RU"/>
        </w:rPr>
        <w:t>классах с хорошей речевой подготовкой при выполнении этого упражнения учитель может организовать самосто</w:t>
      </w:r>
      <w:r w:rsidRPr="00A60C59">
        <w:rPr>
          <w:rFonts w:ascii="Century Schoolbook" w:eastAsia="Times New Roman" w:hAnsi="Century Schoolbook" w:cs="Century Schoolbook"/>
          <w:color w:val="000000"/>
          <w:lang w:eastAsia="ru-RU"/>
        </w:rPr>
        <w:softHyphen/>
        <w:t>ятельную работу в группах и затем проверить правиль</w:t>
      </w:r>
      <w:r w:rsidRPr="00A60C59">
        <w:rPr>
          <w:rFonts w:ascii="Century Schoolbook" w:eastAsia="Times New Roman" w:hAnsi="Century Schoolbook" w:cs="Century Schoolbook"/>
          <w:color w:val="000000"/>
          <w:lang w:eastAsia="ru-RU"/>
        </w:rPr>
        <w:softHyphen/>
        <w:t>ность выполнения.</w:t>
      </w:r>
    </w:p>
    <w:p w:rsidR="00A60C59" w:rsidRPr="00A60C59" w:rsidRDefault="00A60C59" w:rsidP="00A60C59">
      <w:pPr>
        <w:numPr>
          <w:ilvl w:val="0"/>
          <w:numId w:val="2"/>
        </w:numPr>
        <w:spacing w:after="0" w:line="240" w:lineRule="auto"/>
        <w:rPr>
          <w:rFonts w:ascii="Century Schoolbook" w:eastAsia="Times New Roman" w:hAnsi="Century Schoolbook" w:cs="Century Schoolbook"/>
          <w:color w:val="000000"/>
          <w:lang w:eastAsia="ru-RU"/>
        </w:rPr>
      </w:pPr>
      <w:r w:rsidRPr="00A60C59">
        <w:rPr>
          <w:rFonts w:ascii="Century Schoolbook" w:eastAsia="Times New Roman" w:hAnsi="Century Schoolbook" w:cs="Century Schoolbook"/>
          <w:color w:val="000000"/>
          <w:lang w:eastAsia="ru-RU"/>
        </w:rPr>
        <w:t>Выполнение упражнений 4 и 5.</w:t>
      </w:r>
    </w:p>
    <w:p w:rsidR="00A60C59" w:rsidRPr="00A60C59" w:rsidRDefault="00A60C59" w:rsidP="00A60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C59">
        <w:rPr>
          <w:rFonts w:ascii="Century Schoolbook" w:eastAsia="Times New Roman" w:hAnsi="Century Schoolbook" w:cs="Century Schoolbook"/>
          <w:color w:val="000000"/>
          <w:lang w:eastAsia="ru-RU"/>
        </w:rPr>
        <w:t>Упражнение 4 имеет воспитательный характер, по</w:t>
      </w:r>
      <w:r w:rsidRPr="00A60C59">
        <w:rPr>
          <w:rFonts w:ascii="Century Schoolbook" w:eastAsia="Times New Roman" w:hAnsi="Century Schoolbook" w:cs="Century Schoolbook"/>
          <w:color w:val="000000"/>
          <w:lang w:eastAsia="ru-RU"/>
        </w:rPr>
        <w:softHyphen/>
        <w:t>этому его текст читает учитель, а учащиеся определяют главную мысль, затем поочерёдно рассказывают об из</w:t>
      </w:r>
      <w:r w:rsidRPr="00A60C59">
        <w:rPr>
          <w:rFonts w:ascii="Century Schoolbook" w:eastAsia="Times New Roman" w:hAnsi="Century Schoolbook" w:cs="Century Schoolbook"/>
          <w:color w:val="000000"/>
          <w:lang w:eastAsia="ru-RU"/>
        </w:rPr>
        <w:softHyphen/>
        <w:t>вестных им профессиях и о тех профессиях, которые им нравятся.</w:t>
      </w:r>
    </w:p>
    <w:p w:rsidR="00A60C59" w:rsidRPr="00A60C59" w:rsidRDefault="00A60C59" w:rsidP="00A60C59">
      <w:pPr>
        <w:numPr>
          <w:ilvl w:val="0"/>
          <w:numId w:val="2"/>
        </w:numPr>
        <w:spacing w:after="0" w:line="240" w:lineRule="auto"/>
        <w:rPr>
          <w:rFonts w:ascii="Century Schoolbook" w:eastAsia="Times New Roman" w:hAnsi="Century Schoolbook" w:cs="Century Schoolbook"/>
          <w:color w:val="000000"/>
          <w:lang w:eastAsia="ru-RU"/>
        </w:rPr>
      </w:pPr>
      <w:r w:rsidRPr="00A60C59">
        <w:rPr>
          <w:rFonts w:ascii="Century Schoolbook" w:eastAsia="Times New Roman" w:hAnsi="Century Schoolbook" w:cs="Century Schoolbook"/>
          <w:color w:val="000000"/>
          <w:lang w:eastAsia="ru-RU"/>
        </w:rPr>
        <w:t>Выполнение упражнения 6.</w:t>
      </w:r>
    </w:p>
    <w:p w:rsidR="00A60C59" w:rsidRPr="00A60C59" w:rsidRDefault="00A60C59" w:rsidP="00A60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C59">
        <w:rPr>
          <w:rFonts w:ascii="Century Schoolbook" w:eastAsia="Times New Roman" w:hAnsi="Century Schoolbook" w:cs="Century Schoolbook"/>
          <w:color w:val="000000"/>
          <w:lang w:eastAsia="ru-RU"/>
        </w:rPr>
        <w:t>Упражнение выполняется индивидуально. Каждый учащийся знакомится с именами существительными, обозначающими качества характера, которые необходи</w:t>
      </w:r>
      <w:r w:rsidRPr="00A60C59">
        <w:rPr>
          <w:rFonts w:ascii="Century Schoolbook" w:eastAsia="Times New Roman" w:hAnsi="Century Schoolbook" w:cs="Century Schoolbook"/>
          <w:color w:val="000000"/>
          <w:lang w:eastAsia="ru-RU"/>
        </w:rPr>
        <w:softHyphen/>
        <w:t>мы представителям отдельных профессий и вставляют в таблицу нужные слова-названия профессий.</w:t>
      </w:r>
    </w:p>
    <w:p w:rsidR="00A60C59" w:rsidRPr="00A60C59" w:rsidRDefault="00A60C59" w:rsidP="00A60C59">
      <w:pPr>
        <w:numPr>
          <w:ilvl w:val="0"/>
          <w:numId w:val="1"/>
        </w:numPr>
        <w:spacing w:after="0" w:line="240" w:lineRule="auto"/>
        <w:rPr>
          <w:rFonts w:ascii="Century Schoolbook" w:eastAsia="Times New Roman" w:hAnsi="Century Schoolbook" w:cs="Century Schoolbook"/>
          <w:b/>
          <w:bCs/>
          <w:color w:val="000000"/>
          <w:lang w:eastAsia="ru-RU"/>
        </w:rPr>
      </w:pPr>
      <w:bookmarkStart w:id="2" w:name="bookmark1"/>
      <w:r w:rsidRPr="00A60C59">
        <w:rPr>
          <w:rFonts w:ascii="Century Schoolbook" w:eastAsia="Times New Roman" w:hAnsi="Century Schoolbook" w:cs="Century Schoolbook"/>
          <w:b/>
          <w:bCs/>
          <w:color w:val="000000"/>
          <w:lang w:eastAsia="ru-RU"/>
        </w:rPr>
        <w:t>Закрепление.</w:t>
      </w:r>
      <w:bookmarkEnd w:id="2"/>
    </w:p>
    <w:p w:rsidR="00A60C59" w:rsidRPr="00A60C59" w:rsidRDefault="00A60C59" w:rsidP="00A60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C59">
        <w:rPr>
          <w:rFonts w:ascii="Century Schoolbook" w:eastAsia="Times New Roman" w:hAnsi="Century Schoolbook" w:cs="Century Schoolbook"/>
          <w:color w:val="000000"/>
          <w:lang w:eastAsia="ru-RU"/>
        </w:rPr>
        <w:t>Устное выполнение упражнений 7, 8, 9. Тренировоч</w:t>
      </w:r>
      <w:r w:rsidRPr="00A60C59">
        <w:rPr>
          <w:rFonts w:ascii="Century Schoolbook" w:eastAsia="Times New Roman" w:hAnsi="Century Schoolbook" w:cs="Century Schoolbook"/>
          <w:color w:val="000000"/>
          <w:lang w:eastAsia="ru-RU"/>
        </w:rPr>
        <w:softHyphen/>
        <w:t>ные упражнения нацелены на выработку умений состав</w:t>
      </w:r>
      <w:r w:rsidRPr="00A60C59">
        <w:rPr>
          <w:rFonts w:ascii="Century Schoolbook" w:eastAsia="Times New Roman" w:hAnsi="Century Schoolbook" w:cs="Century Schoolbook"/>
          <w:color w:val="000000"/>
          <w:lang w:eastAsia="ru-RU"/>
        </w:rPr>
        <w:softHyphen/>
        <w:t>ления высказываний по образцу с употреблением суще</w:t>
      </w:r>
      <w:r w:rsidRPr="00A60C59">
        <w:rPr>
          <w:rFonts w:ascii="Century Schoolbook" w:eastAsia="Times New Roman" w:hAnsi="Century Schoolbook" w:cs="Century Schoolbook"/>
          <w:color w:val="000000"/>
          <w:lang w:eastAsia="ru-RU"/>
        </w:rPr>
        <w:softHyphen/>
        <w:t>ствительных, образованных от прилагательных с по</w:t>
      </w:r>
      <w:r w:rsidRPr="00A60C59">
        <w:rPr>
          <w:rFonts w:ascii="Century Schoolbook" w:eastAsia="Times New Roman" w:hAnsi="Century Schoolbook" w:cs="Century Schoolbook"/>
          <w:color w:val="000000"/>
          <w:lang w:eastAsia="ru-RU"/>
        </w:rPr>
        <w:softHyphen/>
        <w:t xml:space="preserve">мощью суффикса </w:t>
      </w:r>
      <w:proofErr w:type="gramStart"/>
      <w:r w:rsidRPr="00A60C59">
        <w:rPr>
          <w:rFonts w:ascii="Century Schoolbook" w:eastAsia="Times New Roman" w:hAnsi="Century Schoolbook" w:cs="Century Schoolbook"/>
          <w:b/>
          <w:bCs/>
          <w:i/>
          <w:iCs/>
          <w:color w:val="000000"/>
          <w:lang w:eastAsia="ru-RU"/>
        </w:rPr>
        <w:t>-о</w:t>
      </w:r>
      <w:proofErr w:type="gramEnd"/>
      <w:r w:rsidRPr="00A60C59">
        <w:rPr>
          <w:rFonts w:ascii="Century Schoolbook" w:eastAsia="Times New Roman" w:hAnsi="Century Schoolbook" w:cs="Century Schoolbook"/>
          <w:b/>
          <w:bCs/>
          <w:i/>
          <w:iCs/>
          <w:color w:val="000000"/>
          <w:lang w:eastAsia="ru-RU"/>
        </w:rPr>
        <w:t>сть;</w:t>
      </w:r>
      <w:r w:rsidRPr="00A60C59">
        <w:rPr>
          <w:rFonts w:ascii="Century Schoolbook" w:eastAsia="Times New Roman" w:hAnsi="Century Schoolbook" w:cs="Century Schoolbook"/>
          <w:color w:val="000000"/>
          <w:lang w:eastAsia="ru-RU"/>
        </w:rPr>
        <w:t xml:space="preserve"> развитие навыков составления характеристики друзей или подруг.</w:t>
      </w:r>
    </w:p>
    <w:p w:rsidR="00A60C59" w:rsidRPr="00A60C59" w:rsidRDefault="00A60C59" w:rsidP="00A60C59">
      <w:pPr>
        <w:numPr>
          <w:ilvl w:val="0"/>
          <w:numId w:val="1"/>
        </w:numPr>
        <w:spacing w:after="0" w:line="240" w:lineRule="auto"/>
        <w:rPr>
          <w:rFonts w:ascii="Century Schoolbook" w:eastAsia="Times New Roman" w:hAnsi="Century Schoolbook" w:cs="Century Schoolbook"/>
          <w:b/>
          <w:bCs/>
          <w:color w:val="000000"/>
          <w:lang w:eastAsia="ru-RU"/>
        </w:rPr>
      </w:pPr>
      <w:bookmarkStart w:id="3" w:name="bookmark2"/>
      <w:r w:rsidRPr="00A60C59">
        <w:rPr>
          <w:rFonts w:ascii="Century Schoolbook" w:eastAsia="Times New Roman" w:hAnsi="Century Schoolbook" w:cs="Century Schoolbook"/>
          <w:b/>
          <w:bCs/>
          <w:color w:val="000000"/>
          <w:lang w:eastAsia="ru-RU"/>
        </w:rPr>
        <w:t>Задание на дом.</w:t>
      </w:r>
      <w:bookmarkEnd w:id="3"/>
    </w:p>
    <w:p w:rsidR="009E02B6" w:rsidRPr="00A60C59" w:rsidRDefault="00A60C59" w:rsidP="00A60C59">
      <w:pPr>
        <w:numPr>
          <w:ilvl w:val="0"/>
          <w:numId w:val="2"/>
        </w:numPr>
        <w:spacing w:after="0" w:line="240" w:lineRule="auto"/>
        <w:rPr>
          <w:rFonts w:ascii="Century Schoolbook" w:eastAsia="Times New Roman" w:hAnsi="Century Schoolbook" w:cs="Century Schoolbook"/>
          <w:color w:val="000000"/>
          <w:spacing w:val="10"/>
          <w:lang w:eastAsia="ru-RU"/>
        </w:rPr>
      </w:pPr>
      <w:r w:rsidRPr="00A60C59">
        <w:rPr>
          <w:rFonts w:ascii="Century Schoolbook" w:eastAsia="Times New Roman" w:hAnsi="Century Schoolbook" w:cs="Century Schoolbook"/>
          <w:color w:val="000000"/>
          <w:lang w:eastAsia="ru-RU"/>
        </w:rPr>
        <w:t>Письменное выполнение упражнения 9.</w:t>
      </w:r>
    </w:p>
    <w:p w:rsidR="00A60C59" w:rsidRDefault="00A60C59" w:rsidP="00A60C59">
      <w:pPr>
        <w:spacing w:after="0" w:line="240" w:lineRule="auto"/>
        <w:rPr>
          <w:rFonts w:ascii="Century Schoolbook" w:eastAsia="Times New Roman" w:hAnsi="Century Schoolbook" w:cs="Century Schoolbook"/>
          <w:color w:val="000000"/>
          <w:spacing w:val="10"/>
          <w:lang w:eastAsia="ru-RU"/>
        </w:rPr>
      </w:pPr>
    </w:p>
    <w:p w:rsidR="007A0590" w:rsidRPr="002F53A1" w:rsidRDefault="007A0590" w:rsidP="007A05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z-Cyrl-U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 w:rsidRPr="002F53A1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Дата урока:__________________         </w:t>
      </w:r>
      <w:r w:rsidRPr="002F53A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z-Cyrl-UZ" w:eastAsia="ru-RU"/>
        </w:rPr>
        <w:t xml:space="preserve">    </w:t>
      </w:r>
      <w:r w:rsidR="00F13FA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z-Cyrl-UZ" w:eastAsia="ru-RU"/>
        </w:rPr>
        <w:t>7</w:t>
      </w:r>
      <w:r w:rsidRPr="002F53A1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 «АБ»   класс</w:t>
      </w:r>
      <w:r w:rsidRPr="002F53A1">
        <w:rPr>
          <w:rFonts w:ascii="Times New Roman" w:eastAsia="Calibri" w:hAnsi="Times New Roman" w:cs="Times New Roman"/>
          <w:b/>
          <w:i/>
          <w:iCs/>
          <w:sz w:val="24"/>
          <w:szCs w:val="24"/>
          <w:lang w:val="uz-Cyrl-UZ"/>
        </w:rPr>
        <w:t xml:space="preserve">                               урок </w:t>
      </w:r>
      <w:r>
        <w:rPr>
          <w:rFonts w:ascii="Times New Roman" w:eastAsia="Calibri" w:hAnsi="Times New Roman" w:cs="Times New Roman"/>
          <w:b/>
          <w:i/>
          <w:iCs/>
          <w:sz w:val="24"/>
          <w:szCs w:val="24"/>
          <w:lang w:val="uz-Cyrl-UZ"/>
        </w:rPr>
        <w:t>2</w:t>
      </w:r>
    </w:p>
    <w:p w:rsidR="00612233" w:rsidRPr="00612233" w:rsidRDefault="00612233" w:rsidP="00612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z-Cyrl-UZ" w:eastAsia="ru-RU"/>
        </w:rPr>
      </w:pPr>
    </w:p>
    <w:p w:rsidR="00612233" w:rsidRPr="00612233" w:rsidRDefault="00612233" w:rsidP="007A05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22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Тема: </w:t>
      </w:r>
      <w:proofErr w:type="spellStart"/>
      <w:r w:rsidRPr="006122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А.С.Пушкин</w:t>
      </w:r>
      <w:proofErr w:type="spellEnd"/>
      <w:r w:rsidRPr="006122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«Уж небо осенью дышало»</w:t>
      </w:r>
    </w:p>
    <w:p w:rsidR="00612233" w:rsidRPr="00612233" w:rsidRDefault="00612233" w:rsidP="007A05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6122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</w:t>
      </w:r>
      <w:r w:rsidRPr="0061223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: </w:t>
      </w:r>
    </w:p>
    <w:p w:rsidR="00612233" w:rsidRPr="00612233" w:rsidRDefault="00612233" w:rsidP="007A0590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Познакомить учащихся с новым лирическим произведением </w:t>
      </w:r>
      <w:proofErr w:type="spellStart"/>
      <w:r w:rsidRPr="00612233">
        <w:rPr>
          <w:rFonts w:ascii="Times New Roman" w:eastAsia="Times New Roman" w:hAnsi="Times New Roman" w:cs="Times New Roman"/>
          <w:sz w:val="24"/>
          <w:szCs w:val="24"/>
          <w:lang w:eastAsia="ru-RU"/>
        </w:rPr>
        <w:t>А.С.Пушкина</w:t>
      </w:r>
      <w:proofErr w:type="spellEnd"/>
      <w:r w:rsidRPr="0061223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12233" w:rsidRPr="00612233" w:rsidRDefault="00612233" w:rsidP="007A0590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3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читательскую компетенцию младших  школьников;</w:t>
      </w:r>
    </w:p>
    <w:p w:rsidR="00612233" w:rsidRPr="00612233" w:rsidRDefault="00612233" w:rsidP="007A0590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3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умение постановки проблемных вопросов и ответов на них;</w:t>
      </w:r>
    </w:p>
    <w:p w:rsidR="00612233" w:rsidRPr="00612233" w:rsidRDefault="00612233" w:rsidP="007A0590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3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 понимать настроение лирического героя;</w:t>
      </w:r>
    </w:p>
    <w:p w:rsidR="00612233" w:rsidRPr="00612233" w:rsidRDefault="00612233" w:rsidP="007A0590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3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внимание к авторскому слову, к точности употребления слов в поэтической речи;</w:t>
      </w:r>
    </w:p>
    <w:p w:rsidR="00612233" w:rsidRPr="00612233" w:rsidRDefault="00612233" w:rsidP="007A0590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3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интерес к чтению и любовь к русской поэзии.</w:t>
      </w:r>
    </w:p>
    <w:p w:rsidR="00612233" w:rsidRPr="00612233" w:rsidRDefault="00612233" w:rsidP="007A0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Оборудование: </w:t>
      </w:r>
      <w:r w:rsidRPr="006122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презентация, дополнительная литература стихов об осени, </w:t>
      </w:r>
      <w:r w:rsidR="007A0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цветные </w:t>
      </w:r>
      <w:r w:rsidRPr="0061223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осенние листочки для рефлексии.</w:t>
      </w:r>
    </w:p>
    <w:p w:rsidR="00612233" w:rsidRPr="00612233" w:rsidRDefault="00612233" w:rsidP="007A0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Ход урока.</w:t>
      </w:r>
    </w:p>
    <w:p w:rsidR="00612233" w:rsidRPr="009E02B6" w:rsidRDefault="00612233" w:rsidP="007A0590">
      <w:pPr>
        <w:spacing w:after="0" w:line="240" w:lineRule="auto"/>
        <w:jc w:val="both"/>
        <w:rPr>
          <w:rFonts w:ascii="Century Schoolbook" w:eastAsia="Times New Roman" w:hAnsi="Century Schoolbook" w:cs="Century Schoolbook"/>
          <w:b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9E02B6">
        <w:rPr>
          <w:rFonts w:ascii="Century Schoolbook" w:eastAsia="Times New Roman" w:hAnsi="Century Schoolbook" w:cs="Century Schoolbook"/>
          <w:b/>
          <w:bCs/>
          <w:color w:val="000000"/>
          <w:lang w:eastAsia="ru-RU"/>
        </w:rPr>
        <w:t>Организационный момент.</w:t>
      </w:r>
    </w:p>
    <w:p w:rsidR="00612233" w:rsidRPr="00612233" w:rsidRDefault="007A0590" w:rsidP="007A0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612233" w:rsidRPr="006122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Проверка домашнего задания. </w:t>
      </w:r>
      <w:r w:rsidR="006122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12233" w:rsidRPr="00612233" w:rsidRDefault="007A0590" w:rsidP="007A0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2233" w:rsidRPr="00612233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 в новую тему.</w:t>
      </w:r>
    </w:p>
    <w:p w:rsidR="00612233" w:rsidRPr="00612233" w:rsidRDefault="00612233" w:rsidP="007A0590">
      <w:pPr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Учитель: Чтобы прочитать стихотворение,</w:t>
      </w:r>
      <w:r w:rsidRPr="0061223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6122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человек обязательно должен почувствовать, как бы пропустить через себя всё то, о чём он рассказывает. Когда взрослый человек вспоминает о своих детских годах, то в его памяти всплывает множество удивительных историй. В детстве вы все любите фантазировать. Давайте отправимся вместе с вами в эту удивительную страну воображения. Вы сейчас </w:t>
      </w:r>
      <w:proofErr w:type="gramStart"/>
      <w:r w:rsidRPr="0061223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услышите маленький рассказ и мне очень хочется</w:t>
      </w:r>
      <w:proofErr w:type="gramEnd"/>
      <w:r w:rsidRPr="00612233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чтобы вы представили всё то, о чём услышите, а потом расскажите, какие картины проходили перед вашими глазами.</w:t>
      </w:r>
    </w:p>
    <w:p w:rsidR="00612233" w:rsidRPr="00612233" w:rsidRDefault="00612233" w:rsidP="007A0590">
      <w:pPr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6122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 Рассказ под музыку читает подготовленный ученик.</w:t>
      </w:r>
      <w:proofErr w:type="gramEnd"/>
      <w:r w:rsidRPr="006122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gramStart"/>
      <w:r w:rsidRPr="006122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Дети слушают с закрытыми глазами)</w:t>
      </w:r>
      <w:proofErr w:type="gramEnd"/>
    </w:p>
    <w:p w:rsidR="00612233" w:rsidRPr="00612233" w:rsidRDefault="00612233" w:rsidP="007A0590">
      <w:pPr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i/>
          <w:color w:val="000080"/>
          <w:sz w:val="24"/>
          <w:szCs w:val="24"/>
          <w:lang w:eastAsia="ru-RU"/>
        </w:rPr>
      </w:pPr>
      <w:r w:rsidRPr="00612233">
        <w:rPr>
          <w:rFonts w:ascii="Times New Roman" w:eastAsia="Times New Roman" w:hAnsi="Times New Roman" w:cs="Times New Roman"/>
          <w:i/>
          <w:color w:val="000080"/>
          <w:sz w:val="24"/>
          <w:szCs w:val="24"/>
          <w:lang w:eastAsia="ru-RU"/>
        </w:rPr>
        <w:t>Всё лето листья подставляли солнцу свои ладошки и щёчки, спинки и животики</w:t>
      </w:r>
      <w:proofErr w:type="gramStart"/>
      <w:r w:rsidRPr="00612233">
        <w:rPr>
          <w:rFonts w:ascii="Times New Roman" w:eastAsia="Times New Roman" w:hAnsi="Times New Roman" w:cs="Times New Roman"/>
          <w:i/>
          <w:color w:val="000080"/>
          <w:sz w:val="24"/>
          <w:szCs w:val="24"/>
          <w:lang w:eastAsia="ru-RU"/>
        </w:rPr>
        <w:t xml:space="preserve"> .</w:t>
      </w:r>
      <w:proofErr w:type="gramEnd"/>
      <w:r w:rsidRPr="00612233">
        <w:rPr>
          <w:rFonts w:ascii="Times New Roman" w:eastAsia="Times New Roman" w:hAnsi="Times New Roman" w:cs="Times New Roman"/>
          <w:i/>
          <w:color w:val="000080"/>
          <w:sz w:val="24"/>
          <w:szCs w:val="24"/>
          <w:lang w:eastAsia="ru-RU"/>
        </w:rPr>
        <w:t>И до того налились и пропитались солнцем,  что к осени стали как солнышки – багряными и золотыми. Полетели иволгами по ветру, запрыгали белками по сучьям, понеслись куницами по земле. Зашумел в лесу золотой дождь.</w:t>
      </w:r>
    </w:p>
    <w:p w:rsidR="00612233" w:rsidRPr="00612233" w:rsidRDefault="00612233" w:rsidP="007A0590">
      <w:pPr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2233">
        <w:rPr>
          <w:rFonts w:ascii="Times New Roman" w:eastAsia="Times New Roman" w:hAnsi="Times New Roman" w:cs="Times New Roman"/>
          <w:i/>
          <w:color w:val="000080"/>
          <w:sz w:val="24"/>
          <w:szCs w:val="24"/>
          <w:lang w:eastAsia="ru-RU"/>
        </w:rPr>
        <w:t xml:space="preserve">- </w:t>
      </w:r>
      <w:r w:rsidRPr="00612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Расскажите, что пронеслось перед вашим взором в вашем внутреннем мире, что вы представили?</w:t>
      </w:r>
    </w:p>
    <w:p w:rsidR="00612233" w:rsidRPr="00612233" w:rsidRDefault="00612233" w:rsidP="007A0590">
      <w:pPr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2233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- </w:t>
      </w:r>
      <w:r w:rsidRPr="00612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Да, ребята, каждое время года хорошо по – своему. Но мы сегодня будем говорить об одном. Осень. Многие писатели воспевали в своих произведениях это время года, но мы  обратим свои взоры только к одному.</w:t>
      </w:r>
    </w:p>
    <w:p w:rsidR="00612233" w:rsidRPr="00612233" w:rsidRDefault="00612233" w:rsidP="007A0590">
      <w:pPr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33">
        <w:rPr>
          <w:rFonts w:ascii="Times New Roman" w:eastAsia="Times New Roman" w:hAnsi="Times New Roman" w:cs="Times New Roman"/>
          <w:color w:val="000080"/>
          <w:sz w:val="24"/>
          <w:szCs w:val="24"/>
          <w:lang w:val="en-US" w:eastAsia="ru-RU"/>
        </w:rPr>
        <w:t>III</w:t>
      </w:r>
      <w:r w:rsidRPr="00612233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.</w:t>
      </w:r>
      <w:r w:rsidRPr="00622B5F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 </w:t>
      </w:r>
      <w:r w:rsidRPr="006122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Основная часть урока</w:t>
      </w:r>
      <w:r w:rsidRPr="006122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12233" w:rsidRPr="00612233" w:rsidRDefault="00612233" w:rsidP="007A05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2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В 1799г. 6 июня на  одной из окраинных улочках Москвы  родился </w:t>
      </w:r>
      <w:proofErr w:type="spellStart"/>
      <w:r w:rsidRPr="00612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А.С.Пушкин</w:t>
      </w:r>
      <w:proofErr w:type="spellEnd"/>
      <w:r w:rsidRPr="00612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Его отец, Сергей Львович, был страстным любителем поэзии. Мать, Надежда Осиповна, характер имела самый неровный с резкими сменами настроений. Любимцем матери был младший сын Лев.  Александр чаще раздражал её. Раздражало всё: упрямство мальчика, его детская некрасивость, его непохожесть на других детей. Но были в доме две женщины – это няня Арина Родионовна и  бабушка Мария Алексеевна. Это они спешили утешить и приласкать мальчика. Они рассказывали ему сказки, познакомили с </w:t>
      </w:r>
      <w:proofErr w:type="spellStart"/>
      <w:r w:rsidRPr="00612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Бовой</w:t>
      </w:r>
      <w:proofErr w:type="spellEnd"/>
      <w:r w:rsidRPr="00612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королевичем, Кощеем,  добрыми волшебниками и злыми колдунами – с прекрасным миром  ПОЭТИЧЕСКОГО  НАРОДНОГО  ВЫМЫСЛА. О няне </w:t>
      </w:r>
      <w:proofErr w:type="spellStart"/>
      <w:r w:rsidRPr="00612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А.С.Пушкин</w:t>
      </w:r>
      <w:proofErr w:type="spellEnd"/>
      <w:r w:rsidRPr="00612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писал:</w:t>
      </w:r>
    </w:p>
    <w:p w:rsidR="00612233" w:rsidRPr="00612233" w:rsidRDefault="00612233" w:rsidP="007A05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61223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Ты, детскую качая колыбель,</w:t>
      </w:r>
    </w:p>
    <w:p w:rsidR="00612233" w:rsidRPr="00612233" w:rsidRDefault="00612233" w:rsidP="007A05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61223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Мой юный слух напевами пленила</w:t>
      </w:r>
    </w:p>
    <w:p w:rsidR="00612233" w:rsidRPr="00612233" w:rsidRDefault="00612233" w:rsidP="007A05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61223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И меж пелён оставила свирель,</w:t>
      </w:r>
    </w:p>
    <w:p w:rsidR="00612233" w:rsidRPr="00612233" w:rsidRDefault="00612233" w:rsidP="007A05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proofErr w:type="gramStart"/>
      <w:r w:rsidRPr="0061223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Которую</w:t>
      </w:r>
      <w:proofErr w:type="gramEnd"/>
      <w:r w:rsidRPr="0061223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сама заворожила.</w:t>
      </w:r>
    </w:p>
    <w:p w:rsidR="00612233" w:rsidRPr="00612233" w:rsidRDefault="00612233" w:rsidP="007A05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</w:p>
    <w:p w:rsidR="00612233" w:rsidRPr="00612233" w:rsidRDefault="00612233" w:rsidP="007A05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612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А.С.Пушкин</w:t>
      </w:r>
      <w:proofErr w:type="spellEnd"/>
      <w:r w:rsidRPr="00612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рос, взрослел. Он видел, что Москва пестрела великолепными дворцами богатых людей, а рядом в покосившихся лачугах жил простой народ. Пушкин стал писать свободолюбивые стихи, в которых высмеивал ложь, лицемерие. И, конечно, молодой поэт почти три года писавший такие стихи, не мог остаться безнаказанным. И Александр Сергеевич был сослан в имени своей матери с. Михайловское.</w:t>
      </w:r>
    </w:p>
    <w:p w:rsidR="00612233" w:rsidRPr="00612233" w:rsidRDefault="00612233" w:rsidP="007A05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2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Это равносильно было убийству. Ссылка в глухую деревню не ограниченная даже сроком (на год? на 5 лет? навсегда?) Его оторвали от друзей, от родных – всё создавало у Пушкина тяжёлое, подавленное настроение:</w:t>
      </w:r>
    </w:p>
    <w:p w:rsidR="00612233" w:rsidRPr="00612233" w:rsidRDefault="00612233" w:rsidP="007A05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61223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     «Всё мрачную тоску на душу мне наводит».</w:t>
      </w:r>
    </w:p>
    <w:p w:rsidR="00612233" w:rsidRPr="00612233" w:rsidRDefault="00612233" w:rsidP="007A05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223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      </w:t>
      </w:r>
      <w:r w:rsidRPr="00612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Здесь, в селе Михайловском</w:t>
      </w:r>
      <w:proofErr w:type="gramStart"/>
      <w:r w:rsidRPr="00612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612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он пишет свой роман «Евгений Онегин», отрывок из которого мы будем сейчас читать.</w:t>
      </w:r>
    </w:p>
    <w:p w:rsidR="00612233" w:rsidRPr="00612233" w:rsidRDefault="00612233" w:rsidP="007A0590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2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Вопросы для первичного восприятия текста:</w:t>
      </w:r>
    </w:p>
    <w:p w:rsidR="00612233" w:rsidRPr="00612233" w:rsidRDefault="00612233" w:rsidP="007A0590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2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- Из каких отдельных картин складывается общая картина осени в данном произведении?</w:t>
      </w:r>
    </w:p>
    <w:p w:rsidR="00612233" w:rsidRPr="00612233" w:rsidRDefault="00612233" w:rsidP="007A0590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2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Какой вид данного произведения?</w:t>
      </w:r>
    </w:p>
    <w:p w:rsidR="00612233" w:rsidRPr="00612233" w:rsidRDefault="00612233" w:rsidP="007A0590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2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Чтение стихотворения учителем.</w:t>
      </w:r>
    </w:p>
    <w:p w:rsidR="00612233" w:rsidRPr="00612233" w:rsidRDefault="00612233" w:rsidP="007A0590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2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Проверка восприятия. Ответы на предыдущие вопросы.</w:t>
      </w:r>
    </w:p>
    <w:p w:rsidR="00612233" w:rsidRPr="00612233" w:rsidRDefault="00612233" w:rsidP="007A0590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2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Самостоятельная работа. «Жужжащее» чтение с расстановкой логического ударения и пауз. </w:t>
      </w:r>
    </w:p>
    <w:p w:rsidR="00612233" w:rsidRPr="00612233" w:rsidRDefault="00612233" w:rsidP="007A0590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2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Работа над произведением.</w:t>
      </w:r>
    </w:p>
    <w:p w:rsidR="00612233" w:rsidRPr="00612233" w:rsidRDefault="00612233" w:rsidP="007A0590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2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А) чтение детьми первого отрывка:</w:t>
      </w:r>
    </w:p>
    <w:p w:rsidR="00612233" w:rsidRPr="00612233" w:rsidRDefault="00612233" w:rsidP="007A0590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612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</w:t>
      </w:r>
      <w:r w:rsidRPr="0061223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Уж небо осенью дышало,</w:t>
      </w:r>
    </w:p>
    <w:p w:rsidR="00612233" w:rsidRPr="00612233" w:rsidRDefault="00612233" w:rsidP="007A0590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61223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                   Уж реже солнышко блистало,</w:t>
      </w:r>
    </w:p>
    <w:p w:rsidR="00612233" w:rsidRPr="00612233" w:rsidRDefault="00612233" w:rsidP="007A0590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61223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                   Короче становился день.</w:t>
      </w:r>
    </w:p>
    <w:p w:rsidR="00612233" w:rsidRPr="00612233" w:rsidRDefault="00612233" w:rsidP="007A05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2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 ком обычно говорят: дыши</w:t>
      </w:r>
      <w:r w:rsidR="00E17F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т, дышал, дышало? </w:t>
      </w:r>
      <w:proofErr w:type="gramStart"/>
      <w:r w:rsidR="00E17F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="00E17F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человеке) </w:t>
      </w:r>
      <w:r w:rsidRPr="00612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Чему приписывает поэт э</w:t>
      </w:r>
      <w:r w:rsidR="00E17F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 действие? (небу) </w:t>
      </w:r>
      <w:r w:rsidRPr="00612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 называется это изобразител</w:t>
      </w:r>
      <w:r w:rsidR="00E17F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ьное средство языка? (метафора) </w:t>
      </w:r>
      <w:r w:rsidRPr="00612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Объясни</w:t>
      </w:r>
      <w:r w:rsidR="00E17F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те, как это небо дышало осенью? </w:t>
      </w:r>
      <w:r w:rsidRPr="00612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Какие признаки неживой природ</w:t>
      </w:r>
      <w:r w:rsidR="00E17F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 описываются в этих строчках? </w:t>
      </w:r>
      <w:r w:rsidRPr="00612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выразительное чтение первого отрывка</w:t>
      </w:r>
      <w:proofErr w:type="gramStart"/>
      <w:r w:rsidRPr="00612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612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gramStart"/>
      <w:r w:rsidRPr="00612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gramEnd"/>
      <w:r w:rsidRPr="00612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есколько ученико</w:t>
      </w:r>
      <w:r w:rsidR="00E17F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r w:rsidRPr="00612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чтение детьми следующего отрывка:</w:t>
      </w:r>
    </w:p>
    <w:p w:rsidR="00612233" w:rsidRPr="00612233" w:rsidRDefault="00612233" w:rsidP="007A05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61223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                             Лесов таинственная сень </w:t>
      </w:r>
    </w:p>
    <w:p w:rsidR="00612233" w:rsidRPr="00612233" w:rsidRDefault="00612233" w:rsidP="007A05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61223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                             С печальным шумом обнажалась.</w:t>
      </w:r>
    </w:p>
    <w:p w:rsidR="00612233" w:rsidRPr="00612233" w:rsidRDefault="00612233" w:rsidP="007A05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61223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                             Ложился на поля туман.</w:t>
      </w:r>
    </w:p>
    <w:p w:rsidR="00612233" w:rsidRPr="00612233" w:rsidRDefault="00612233" w:rsidP="007A0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Если бы мы с вами не знали,  в какое время было написано это произведение, смогли бы </w:t>
      </w:r>
    </w:p>
    <w:p w:rsidR="00612233" w:rsidRPr="00612233" w:rsidRDefault="00612233" w:rsidP="007A0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мы сейчас это сказать? Какое слово нам это подскажет? Прочитайте объяснение этого слова в толковом словаре. (Сень – то, что покрывает кого, </w:t>
      </w:r>
      <w:proofErr w:type="gramStart"/>
      <w:r w:rsidRPr="006122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– </w:t>
      </w:r>
      <w:proofErr w:type="spellStart"/>
      <w:r w:rsidRPr="00612233">
        <w:rPr>
          <w:rFonts w:ascii="Times New Roman" w:eastAsia="Times New Roman" w:hAnsi="Times New Roman" w:cs="Times New Roman"/>
          <w:sz w:val="24"/>
          <w:szCs w:val="24"/>
          <w:lang w:eastAsia="ru-RU"/>
        </w:rPr>
        <w:t>нибудь</w:t>
      </w:r>
      <w:proofErr w:type="spellEnd"/>
      <w:proofErr w:type="gramEnd"/>
      <w:r w:rsidRPr="0061223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612233" w:rsidRPr="00612233" w:rsidRDefault="00E17FD7" w:rsidP="007A0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Каким он бывает у леса? </w:t>
      </w:r>
      <w:r w:rsidR="00612233" w:rsidRPr="0061223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Почему он назван таинственным?</w:t>
      </w:r>
    </w:p>
    <w:p w:rsidR="00612233" w:rsidRPr="00612233" w:rsidRDefault="00612233" w:rsidP="007A0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33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Какая картина встаёт перед глазами при чтении второй строчки этого отрывка?</w:t>
      </w:r>
    </w:p>
    <w:p w:rsidR="00612233" w:rsidRPr="00612233" w:rsidRDefault="00612233" w:rsidP="007A05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61223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                          </w:t>
      </w:r>
      <w:r w:rsidRPr="0061223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С</w:t>
      </w:r>
      <w:r w:rsidRPr="0061223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61223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п</w:t>
      </w:r>
      <w:r w:rsidRPr="0061223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е</w:t>
      </w:r>
      <w:r w:rsidRPr="0061223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ч</w:t>
      </w:r>
      <w:r w:rsidRPr="0061223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альным </w:t>
      </w:r>
      <w:r w:rsidRPr="0061223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ш</w:t>
      </w:r>
      <w:r w:rsidRPr="0061223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умом обна</w:t>
      </w:r>
      <w:r w:rsidRPr="0061223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ж</w:t>
      </w:r>
      <w:r w:rsidRPr="0061223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ала</w:t>
      </w:r>
      <w:r w:rsidRPr="0061223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с</w:t>
      </w:r>
      <w:r w:rsidRPr="0061223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ь</w:t>
      </w:r>
    </w:p>
    <w:p w:rsidR="00612233" w:rsidRPr="00612233" w:rsidRDefault="00E17FD7" w:rsidP="007A05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Почему с печальным?</w:t>
      </w:r>
      <w:r w:rsidR="00612233" w:rsidRPr="00612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Какой ещё писатель  использует приём, чтобы мы 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наяву услышали шум и шуршание</w:t>
      </w:r>
      <w:r w:rsidR="00612233" w:rsidRPr="00612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листвы? (звукопись)</w:t>
      </w:r>
    </w:p>
    <w:p w:rsidR="00612233" w:rsidRPr="00612233" w:rsidRDefault="00612233" w:rsidP="007A05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2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Прочитайте, выделяя данные звуки.</w:t>
      </w:r>
    </w:p>
    <w:p w:rsidR="00612233" w:rsidRPr="00612233" w:rsidRDefault="00612233" w:rsidP="007A05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2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Г) Эмоцио</w:t>
      </w:r>
      <w:r w:rsidR="00E17F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нальное чтение второго отрывка. </w:t>
      </w:r>
      <w:r w:rsidRPr="00612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Чтение третьего отрывка:</w:t>
      </w:r>
    </w:p>
    <w:p w:rsidR="00612233" w:rsidRPr="00612233" w:rsidRDefault="00612233" w:rsidP="007A05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61223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                          Гусей </w:t>
      </w:r>
      <w:proofErr w:type="gramStart"/>
      <w:r w:rsidRPr="0061223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крикливых</w:t>
      </w:r>
      <w:proofErr w:type="gramEnd"/>
      <w:r w:rsidRPr="0061223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караван</w:t>
      </w:r>
    </w:p>
    <w:p w:rsidR="00612233" w:rsidRPr="00612233" w:rsidRDefault="00612233" w:rsidP="007A05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61223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                          Тянулся к югу: приближалась</w:t>
      </w:r>
    </w:p>
    <w:p w:rsidR="00612233" w:rsidRPr="00612233" w:rsidRDefault="00612233" w:rsidP="007A05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61223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                          Довольно скучная пора;</w:t>
      </w:r>
    </w:p>
    <w:p w:rsidR="00612233" w:rsidRPr="00612233" w:rsidRDefault="00612233" w:rsidP="007A05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61223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                          Стоял ноябрь уж у двора.</w:t>
      </w:r>
    </w:p>
    <w:p w:rsidR="00612233" w:rsidRPr="00612233" w:rsidRDefault="00612233" w:rsidP="007A05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2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Кто видел лет</w:t>
      </w:r>
      <w:r w:rsidR="00E17F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ящих в небе журавлей или гусей?</w:t>
      </w:r>
      <w:r w:rsidRPr="00612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 выстраиваются птицы в летящей стае?</w:t>
      </w:r>
    </w:p>
    <w:p w:rsidR="00612233" w:rsidRPr="00612233" w:rsidRDefault="00E17FD7" w:rsidP="007A05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Почему гуси в полёте кричат? </w:t>
      </w:r>
      <w:proofErr w:type="gramStart"/>
      <w:r w:rsidR="00612233" w:rsidRPr="00612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="00612233" w:rsidRPr="00612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боятся отбиться от стаи, прощаются с родными местами, сейчас они будут оторваны от своих родных мест)</w:t>
      </w:r>
    </w:p>
    <w:p w:rsidR="00612233" w:rsidRPr="00612233" w:rsidRDefault="00612233" w:rsidP="007A05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2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Они вам напоминают кого – то? (Пушкин себя сравнивает с улетающими птицами, это он оторван от родных)</w:t>
      </w:r>
    </w:p>
    <w:p w:rsidR="00612233" w:rsidRPr="00612233" w:rsidRDefault="00612233" w:rsidP="007A05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2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Найдите метафору </w:t>
      </w:r>
      <w:r w:rsidR="00E17F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этих строчках</w:t>
      </w:r>
      <w:proofErr w:type="gramStart"/>
      <w:r w:rsidR="00E17F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="00E17F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gramStart"/>
      <w:r w:rsidR="00E17F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="00E17F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тоял ноябрь) </w:t>
      </w:r>
      <w:r w:rsidRPr="00612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Замените это выражение близкими по смыслу словами. (скоро наступит)</w:t>
      </w:r>
    </w:p>
    <w:p w:rsidR="00612233" w:rsidRPr="00612233" w:rsidRDefault="00612233" w:rsidP="007A05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2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 ещ</w:t>
      </w:r>
      <w:r w:rsidR="00E17F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 называют ноябрь? (</w:t>
      </w:r>
      <w:proofErr w:type="spellStart"/>
      <w:r w:rsidR="00E17F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предзимник</w:t>
      </w:r>
      <w:proofErr w:type="spellEnd"/>
      <w:r w:rsidR="00E17F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612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Значит, какую пору осени описывает Пушкин? </w:t>
      </w:r>
    </w:p>
    <w:p w:rsidR="00612233" w:rsidRPr="00612233" w:rsidRDefault="00612233" w:rsidP="007A05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2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-Это четверостишье непростое для чтения. Представьте, что вы первые три строчки пишите на уроке русского языка. Прочитайте их:</w:t>
      </w:r>
    </w:p>
    <w:p w:rsidR="00612233" w:rsidRPr="00612233" w:rsidRDefault="00612233" w:rsidP="007A05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223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       Гусей </w:t>
      </w:r>
      <w:proofErr w:type="gramStart"/>
      <w:r w:rsidRPr="0061223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крикливых</w:t>
      </w:r>
      <w:proofErr w:type="gramEnd"/>
      <w:r w:rsidRPr="0061223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караван тянулся к югу: приближалась довольно скучная пора</w:t>
      </w:r>
      <w:r w:rsidRPr="00612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612233" w:rsidRPr="00612233" w:rsidRDefault="00612233" w:rsidP="007A05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2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Е) Эмоцио</w:t>
      </w:r>
      <w:r w:rsidR="00E17F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нальное чтение последней части. </w:t>
      </w:r>
      <w:r w:rsidRPr="00612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Выразительное чтение всего произведения.</w:t>
      </w:r>
    </w:p>
    <w:p w:rsidR="00612233" w:rsidRPr="00612233" w:rsidRDefault="00612233" w:rsidP="007A05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2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Слушание зв</w:t>
      </w:r>
      <w:r w:rsidR="00E17F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укозаписи данного произведения  </w:t>
      </w:r>
      <w:r w:rsidRPr="00612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Заключительное чтение всего произведения детьми.</w:t>
      </w:r>
    </w:p>
    <w:p w:rsidR="00612233" w:rsidRPr="00612233" w:rsidRDefault="00612233" w:rsidP="007A05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17F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IY</w:t>
      </w:r>
      <w:r w:rsidRPr="00E17F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proofErr w:type="gramEnd"/>
      <w:r w:rsidRPr="00E17F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Заключительная часть урока</w:t>
      </w:r>
      <w:r w:rsidRPr="00612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12233" w:rsidRPr="00612233" w:rsidRDefault="00612233" w:rsidP="007A05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2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Как вы думаете, нравится ли </w:t>
      </w:r>
      <w:proofErr w:type="spellStart"/>
      <w:r w:rsidRPr="00612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А.С.Пушкину</w:t>
      </w:r>
      <w:proofErr w:type="spellEnd"/>
      <w:r w:rsidRPr="00612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осень? (высказывания детей)</w:t>
      </w:r>
    </w:p>
    <w:p w:rsidR="00612233" w:rsidRPr="00612233" w:rsidRDefault="00612233" w:rsidP="007A05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61223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Y</w:t>
      </w:r>
      <w:r w:rsidRPr="00612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Рефлексия.</w:t>
      </w:r>
      <w:proofErr w:type="gramEnd"/>
    </w:p>
    <w:p w:rsidR="00612233" w:rsidRPr="00612233" w:rsidRDefault="00612233" w:rsidP="007A05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2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- У вас у каждого на партах разноцветные осенние листья. Оцените свою работу на уроке: если вы активно участвовали в работе на уроке, делились с ребятами своими суждениями и овладели всей информацией,  возьмите зелёный листочек; если вы участвовали в уроке, но не всегда могли ответить на вопросы, возьмите жёлтый листочек;</w:t>
      </w:r>
    </w:p>
    <w:p w:rsidR="00612233" w:rsidRPr="00612233" w:rsidRDefault="00612233" w:rsidP="007A05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2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вы не разобрались в этом поэтическом произведении, возьмите красный листочек.</w:t>
      </w:r>
    </w:p>
    <w:p w:rsidR="00612233" w:rsidRPr="00612233" w:rsidRDefault="00612233" w:rsidP="007A05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2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Я очень рада, что наш листопад состоит из зелёных и жёлтых листьев.</w:t>
      </w:r>
    </w:p>
    <w:p w:rsidR="00A60C59" w:rsidRPr="00E17FD7" w:rsidRDefault="00612233" w:rsidP="007A05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17F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YI</w:t>
      </w:r>
      <w:r w:rsidRPr="00E17F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proofErr w:type="gramEnd"/>
      <w:r w:rsidRPr="00E17F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Итог урока</w:t>
      </w:r>
      <w:r w:rsidRPr="00612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Спасибо за работу.</w:t>
      </w:r>
    </w:p>
    <w:p w:rsidR="00A60C59" w:rsidRPr="007A0590" w:rsidRDefault="007A0590" w:rsidP="00A60C5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z-Cyrl-UZ" w:eastAsia="ru-RU"/>
        </w:rPr>
      </w:pPr>
      <w:r w:rsidRPr="002F53A1">
        <w:rPr>
          <w:rFonts w:ascii="Times New Roman" w:eastAsia="Calibri" w:hAnsi="Times New Roman" w:cs="Times New Roman"/>
          <w:b/>
          <w:i/>
          <w:iCs/>
          <w:sz w:val="24"/>
          <w:szCs w:val="24"/>
        </w:rPr>
        <w:lastRenderedPageBreak/>
        <w:t xml:space="preserve">Дата урока:__________________         </w:t>
      </w:r>
      <w:r w:rsidRPr="002F53A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z-Cyrl-UZ" w:eastAsia="ru-RU"/>
        </w:rPr>
        <w:t xml:space="preserve">    </w:t>
      </w:r>
      <w:r w:rsidR="00F13FA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z-Cyrl-UZ" w:eastAsia="ru-RU"/>
        </w:rPr>
        <w:t>7</w:t>
      </w:r>
      <w:r w:rsidRPr="002F53A1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 «АБ»   класс</w:t>
      </w:r>
      <w:r w:rsidRPr="002F53A1">
        <w:rPr>
          <w:rFonts w:ascii="Times New Roman" w:eastAsia="Calibri" w:hAnsi="Times New Roman" w:cs="Times New Roman"/>
          <w:b/>
          <w:i/>
          <w:iCs/>
          <w:sz w:val="24"/>
          <w:szCs w:val="24"/>
          <w:lang w:val="uz-Cyrl-UZ"/>
        </w:rPr>
        <w:t xml:space="preserve">                               урок </w:t>
      </w:r>
      <w:r>
        <w:rPr>
          <w:rFonts w:ascii="Times New Roman" w:eastAsia="Calibri" w:hAnsi="Times New Roman" w:cs="Times New Roman"/>
          <w:b/>
          <w:i/>
          <w:iCs/>
          <w:sz w:val="24"/>
          <w:szCs w:val="24"/>
          <w:lang w:val="uz-Cyrl-UZ"/>
        </w:rPr>
        <w:t>3</w:t>
      </w:r>
    </w:p>
    <w:p w:rsidR="00A60C59" w:rsidRDefault="00A60C59" w:rsidP="00A60C59">
      <w:pPr>
        <w:spacing w:after="0" w:line="240" w:lineRule="auto"/>
        <w:rPr>
          <w:rFonts w:ascii="Century Schoolbook" w:eastAsia="Times New Roman" w:hAnsi="Century Schoolbook" w:cs="Century Schoolbook"/>
          <w:color w:val="000000"/>
          <w:spacing w:val="10"/>
          <w:lang w:eastAsia="ru-RU"/>
        </w:rPr>
      </w:pPr>
    </w:p>
    <w:p w:rsidR="007A0590" w:rsidRDefault="00A60C59" w:rsidP="00A60C59">
      <w:pPr>
        <w:spacing w:after="0" w:line="240" w:lineRule="auto"/>
        <w:rPr>
          <w:rFonts w:ascii="Century Schoolbook" w:eastAsia="Times New Roman" w:hAnsi="Century Schoolbook" w:cs="Century Schoolbook"/>
          <w:b/>
          <w:bCs/>
          <w:i/>
          <w:iCs/>
          <w:color w:val="000000"/>
          <w:lang w:eastAsia="ru-RU"/>
        </w:rPr>
      </w:pPr>
      <w:r w:rsidRPr="00A60C59">
        <w:rPr>
          <w:rFonts w:ascii="Century Schoolbook" w:eastAsia="Times New Roman" w:hAnsi="Century Schoolbook" w:cs="Century Schoolbook"/>
          <w:b/>
          <w:bCs/>
          <w:color w:val="000000"/>
          <w:lang w:eastAsia="ru-RU"/>
        </w:rPr>
        <w:t xml:space="preserve">ТЕМА </w:t>
      </w:r>
      <w:r w:rsidRPr="00A60C59">
        <w:rPr>
          <w:rFonts w:ascii="Century Schoolbook" w:eastAsia="Times New Roman" w:hAnsi="Century Schoolbook" w:cs="Century Schoolbook"/>
          <w:color w:val="000000"/>
          <w:lang w:eastAsia="ru-RU"/>
        </w:rPr>
        <w:t xml:space="preserve">1. </w:t>
      </w:r>
      <w:r w:rsidRPr="00A60C59">
        <w:rPr>
          <w:rFonts w:ascii="Century Schoolbook" w:eastAsia="Times New Roman" w:hAnsi="Century Schoolbook" w:cs="Century Schoolbook"/>
          <w:b/>
          <w:bCs/>
          <w:i/>
          <w:iCs/>
          <w:color w:val="000000"/>
          <w:lang w:eastAsia="ru-RU"/>
        </w:rPr>
        <w:t>Как сказать о специальности</w:t>
      </w:r>
      <w:r w:rsidRPr="00A60C59">
        <w:rPr>
          <w:rFonts w:ascii="Century Schoolbook" w:eastAsia="Times New Roman" w:hAnsi="Century Schoolbook" w:cs="Century Schoolbook"/>
          <w:color w:val="000000"/>
          <w:lang w:eastAsia="ru-RU"/>
        </w:rPr>
        <w:t xml:space="preserve">, </w:t>
      </w:r>
      <w:r w:rsidRPr="00A60C59">
        <w:rPr>
          <w:rFonts w:ascii="Century Schoolbook" w:eastAsia="Times New Roman" w:hAnsi="Century Schoolbook" w:cs="Century Schoolbook"/>
          <w:b/>
          <w:bCs/>
          <w:i/>
          <w:iCs/>
          <w:color w:val="000000"/>
          <w:lang w:eastAsia="ru-RU"/>
        </w:rPr>
        <w:t>профессии?</w:t>
      </w:r>
      <w:r w:rsidRPr="00A60C59">
        <w:rPr>
          <w:rFonts w:ascii="Century Schoolbook" w:eastAsia="Times New Roman" w:hAnsi="Century Schoolbook" w:cs="Century Schoolbook"/>
          <w:color w:val="000000"/>
          <w:lang w:eastAsia="ru-RU"/>
        </w:rPr>
        <w:t xml:space="preserve"> </w:t>
      </w:r>
      <w:r w:rsidRPr="00A60C59">
        <w:rPr>
          <w:rFonts w:ascii="Century Schoolbook" w:eastAsia="Times New Roman" w:hAnsi="Century Schoolbook" w:cs="Century Schoolbook"/>
          <w:b/>
          <w:bCs/>
          <w:i/>
          <w:iCs/>
          <w:color w:val="000000"/>
          <w:lang w:eastAsia="ru-RU"/>
        </w:rPr>
        <w:t>(Продолжение)</w:t>
      </w:r>
    </w:p>
    <w:p w:rsidR="007A0590" w:rsidRPr="002F53A1" w:rsidRDefault="007A0590" w:rsidP="007A059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F53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Цели </w:t>
      </w:r>
      <w:proofErr w:type="spellStart"/>
      <w:r w:rsidRPr="002F53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урока:</w:t>
      </w:r>
      <w:r w:rsidRPr="009E02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I</w:t>
      </w:r>
      <w:proofErr w:type="spellEnd"/>
      <w:r w:rsidRPr="009E02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Образовательная</w:t>
      </w:r>
      <w:r w:rsidRPr="009E0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Позна</w:t>
      </w:r>
      <w:r w:rsidRPr="009E0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комить со способами опреде</w:t>
      </w:r>
      <w:r w:rsidRPr="009E0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ления рода имён существи</w:t>
      </w:r>
      <w:r w:rsidRPr="009E0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тельных, оканчивающихся на ъ, определение рода имён существительных по суффик</w:t>
      </w:r>
      <w:r w:rsidRPr="009E0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сам, обозначающим</w:t>
      </w:r>
      <w:r w:rsidRPr="002F5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0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</w:t>
      </w:r>
      <w:r w:rsidRPr="009E0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сии.</w:t>
      </w:r>
    </w:p>
    <w:p w:rsidR="007A0590" w:rsidRPr="002F53A1" w:rsidRDefault="007A0590" w:rsidP="007A059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E02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Развивающая</w:t>
      </w:r>
      <w:r w:rsidRPr="009E0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Развить уме</w:t>
      </w:r>
      <w:r w:rsidRPr="009E0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и навыки употребления имён существительных, обоз</w:t>
      </w:r>
      <w:r w:rsidRPr="009E0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начающих профессии, в са</w:t>
      </w:r>
      <w:r w:rsidRPr="009E0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мостоятельно составленных высказываниях.</w:t>
      </w:r>
    </w:p>
    <w:p w:rsidR="007A0590" w:rsidRPr="002F53A1" w:rsidRDefault="007A0590" w:rsidP="007A059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E02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 Воспитательная</w:t>
      </w:r>
      <w:r w:rsidRPr="009E0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Воспитать чувство ответственного отно</w:t>
      </w:r>
      <w:r w:rsidRPr="009E0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шения к труду, к выбору про</w:t>
      </w:r>
      <w:r w:rsidRPr="009E0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фессии.</w:t>
      </w:r>
    </w:p>
    <w:p w:rsidR="007A0590" w:rsidRPr="002F53A1" w:rsidRDefault="007A0590" w:rsidP="007A05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02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Ожидаемые результаты</w:t>
      </w:r>
      <w:r w:rsidRPr="002F5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7A0590" w:rsidRPr="007A0590" w:rsidRDefault="007A0590" w:rsidP="007A05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02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Знания.</w:t>
      </w:r>
      <w:r w:rsidRPr="009E0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Учащийся правиль</w:t>
      </w:r>
      <w:r w:rsidRPr="009E0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 определит род имён суще</w:t>
      </w:r>
      <w:r w:rsidRPr="009E0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ствительных по связи с дру</w:t>
      </w:r>
      <w:r w:rsidRPr="009E0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гими словами, по суффиксам.</w:t>
      </w:r>
      <w:proofErr w:type="gramStart"/>
      <w:r w:rsidRPr="002F5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0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9E0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02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Умения</w:t>
      </w:r>
      <w:r w:rsidRPr="002F5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0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Примет участие в обсуждении вопросов о про</w:t>
      </w:r>
      <w:r w:rsidRPr="009E0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фессиях</w:t>
      </w:r>
    </w:p>
    <w:p w:rsidR="007A0590" w:rsidRPr="007A0590" w:rsidRDefault="007A0590" w:rsidP="007A05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02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Навыки.</w:t>
      </w:r>
      <w:r w:rsidRPr="009E0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Составит собствен</w:t>
      </w:r>
      <w:r w:rsidRPr="009E0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ное высказывание о профес</w:t>
      </w:r>
      <w:r w:rsidRPr="009E0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сии, которая нравится; опи</w:t>
      </w:r>
      <w:r w:rsidRPr="009E0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шет главные черты</w:t>
      </w:r>
      <w:r w:rsidRPr="002F5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0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</w:t>
      </w:r>
      <w:r w:rsidRPr="009E0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 своих друзей или подруг</w:t>
      </w:r>
    </w:p>
    <w:p w:rsidR="007A0590" w:rsidRPr="007A0590" w:rsidRDefault="007A0590" w:rsidP="00A60C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02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Ценности.</w:t>
      </w:r>
      <w:r w:rsidRPr="009E0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Сумеет ответить на вопрос, почему молодым людям необходимо приобре</w:t>
      </w:r>
      <w:r w:rsidRPr="009E0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тать трудовые качества и изу</w:t>
      </w:r>
      <w:r w:rsidRPr="009E0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чать свои способности</w:t>
      </w:r>
    </w:p>
    <w:p w:rsidR="00A60C59" w:rsidRPr="00A60C59" w:rsidRDefault="00A60C59" w:rsidP="00A60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C59">
        <w:rPr>
          <w:rFonts w:ascii="Century Schoolbook" w:eastAsia="Times New Roman" w:hAnsi="Century Schoolbook" w:cs="Century Schoolbook"/>
          <w:color w:val="000000"/>
          <w:lang w:eastAsia="ru-RU"/>
        </w:rPr>
        <w:tab/>
      </w:r>
      <w:r w:rsidRPr="00A60C59">
        <w:rPr>
          <w:rFonts w:ascii="Century Schoolbook" w:eastAsia="Times New Roman" w:hAnsi="Century Schoolbook" w:cs="Century Schoolbook"/>
          <w:color w:val="000000"/>
          <w:lang w:eastAsia="ru-RU"/>
        </w:rPr>
        <w:tab/>
      </w:r>
    </w:p>
    <w:p w:rsidR="00A60C59" w:rsidRPr="00A60C59" w:rsidRDefault="007A0590" w:rsidP="00A60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Century Schoolbook" w:eastAsia="Times New Roman" w:hAnsi="Century Schoolbook" w:cs="Century Schoolbook"/>
          <w:b/>
          <w:bCs/>
          <w:color w:val="000000"/>
          <w:lang w:eastAsia="ru-RU"/>
        </w:rPr>
        <w:t xml:space="preserve">                                                                      </w:t>
      </w:r>
      <w:r w:rsidR="00A60C59" w:rsidRPr="00A60C59">
        <w:rPr>
          <w:rFonts w:ascii="Century Schoolbook" w:eastAsia="Times New Roman" w:hAnsi="Century Schoolbook" w:cs="Century Schoolbook"/>
          <w:b/>
          <w:bCs/>
          <w:color w:val="000000"/>
          <w:lang w:eastAsia="ru-RU"/>
        </w:rPr>
        <w:t>ХОД УРОКА</w:t>
      </w:r>
    </w:p>
    <w:p w:rsidR="00A60C59" w:rsidRPr="00A60C59" w:rsidRDefault="00A60C59" w:rsidP="00A60C59">
      <w:pPr>
        <w:spacing w:after="0" w:line="240" w:lineRule="auto"/>
        <w:rPr>
          <w:rFonts w:ascii="Century Schoolbook" w:eastAsia="Times New Roman" w:hAnsi="Century Schoolbook" w:cs="Century Schoolbook"/>
          <w:b/>
          <w:bCs/>
          <w:color w:val="000000"/>
          <w:lang w:eastAsia="ru-RU"/>
        </w:rPr>
      </w:pPr>
      <w:proofErr w:type="gramStart"/>
      <w:r>
        <w:rPr>
          <w:rFonts w:ascii="Century Schoolbook" w:eastAsia="Times New Roman" w:hAnsi="Century Schoolbook" w:cs="Century Schoolbook"/>
          <w:b/>
          <w:bCs/>
          <w:color w:val="000000"/>
          <w:lang w:val="en-US" w:eastAsia="ru-RU"/>
        </w:rPr>
        <w:t>I</w:t>
      </w:r>
      <w:r w:rsidRPr="00A60C59">
        <w:rPr>
          <w:rFonts w:ascii="Century Schoolbook" w:eastAsia="Times New Roman" w:hAnsi="Century Schoolbook" w:cs="Century Schoolbook"/>
          <w:b/>
          <w:bCs/>
          <w:color w:val="000000"/>
          <w:lang w:eastAsia="ru-RU"/>
        </w:rPr>
        <w:t xml:space="preserve"> Организационный момент.</w:t>
      </w:r>
      <w:proofErr w:type="gramEnd"/>
    </w:p>
    <w:p w:rsidR="00A60C59" w:rsidRPr="00A60C59" w:rsidRDefault="00A60C59" w:rsidP="00A60C59">
      <w:pPr>
        <w:spacing w:after="0" w:line="240" w:lineRule="auto"/>
        <w:rPr>
          <w:rFonts w:ascii="Century Schoolbook" w:eastAsia="Times New Roman" w:hAnsi="Century Schoolbook" w:cs="Century Schoolbook"/>
          <w:b/>
          <w:bCs/>
          <w:color w:val="000000"/>
          <w:lang w:eastAsia="ru-RU"/>
        </w:rPr>
      </w:pPr>
      <w:proofErr w:type="gramStart"/>
      <w:r>
        <w:rPr>
          <w:rFonts w:ascii="Century Schoolbook" w:eastAsia="Times New Roman" w:hAnsi="Century Schoolbook" w:cs="Century Schoolbook"/>
          <w:b/>
          <w:bCs/>
          <w:color w:val="000000"/>
          <w:lang w:val="en-US" w:eastAsia="ru-RU"/>
        </w:rPr>
        <w:t>II</w:t>
      </w:r>
      <w:r w:rsidRPr="00A60C59">
        <w:rPr>
          <w:rFonts w:ascii="Century Schoolbook" w:eastAsia="Times New Roman" w:hAnsi="Century Schoolbook" w:cs="Century Schoolbook"/>
          <w:b/>
          <w:bCs/>
          <w:color w:val="000000"/>
          <w:lang w:eastAsia="ru-RU"/>
        </w:rPr>
        <w:t xml:space="preserve"> Опрос. Проверка домашнего задания.</w:t>
      </w:r>
      <w:proofErr w:type="gramEnd"/>
    </w:p>
    <w:p w:rsidR="00A60C59" w:rsidRPr="007A0590" w:rsidRDefault="00A60C59" w:rsidP="00E17FD7">
      <w:pPr>
        <w:pStyle w:val="a3"/>
        <w:numPr>
          <w:ilvl w:val="0"/>
          <w:numId w:val="9"/>
        </w:numPr>
        <w:spacing w:after="0" w:line="240" w:lineRule="auto"/>
        <w:ind w:left="0" w:firstLine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0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читают составленные ими тексты по за</w:t>
      </w:r>
      <w:r w:rsidRPr="007A0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="00E17F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данию упражнения 9; образуют о </w:t>
      </w:r>
      <w:r w:rsidRPr="007A0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прилагательных, на</w:t>
      </w:r>
      <w:r w:rsidRPr="007A0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писанных на доске, имена существительные женского рода с суффиксом </w:t>
      </w:r>
      <w:proofErr w:type="gramStart"/>
      <w:r w:rsidRPr="007A059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-о</w:t>
      </w:r>
      <w:proofErr w:type="gramEnd"/>
      <w:r w:rsidRPr="007A059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сть-.</w:t>
      </w:r>
    </w:p>
    <w:p w:rsidR="00A60C59" w:rsidRPr="00A60C59" w:rsidRDefault="00A60C59" w:rsidP="001511C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0C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Выставление и комментирование оценок.</w:t>
      </w:r>
    </w:p>
    <w:p w:rsidR="00A60C59" w:rsidRPr="00A60C59" w:rsidRDefault="00A60C59" w:rsidP="00A60C5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7A05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III </w:t>
      </w:r>
      <w:r w:rsidRPr="00A60C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Изучение нового материала.</w:t>
      </w:r>
      <w:proofErr w:type="gramEnd"/>
    </w:p>
    <w:p w:rsidR="00A60C59" w:rsidRPr="007A0590" w:rsidRDefault="00A60C59" w:rsidP="00E17FD7">
      <w:pPr>
        <w:pStyle w:val="a3"/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0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упражнения 11. Учащиеся по опорной таблице повторяют изученные ими в 6 классе суффик</w:t>
      </w:r>
      <w:r w:rsidRPr="007A0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сы существительных, обозначающих профессии: читают слова, выделяют в них суффиксы, определяют род суще</w:t>
      </w:r>
      <w:r w:rsidRPr="007A0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ствительных.</w:t>
      </w:r>
    </w:p>
    <w:p w:rsidR="00A60C59" w:rsidRPr="00A60C59" w:rsidRDefault="00A60C59" w:rsidP="00E17FD7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0C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Упражнение 12 дано для развития навыков образо</w:t>
      </w:r>
      <w:r w:rsidRPr="00A60C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вания имён</w:t>
      </w:r>
      <w:r w:rsidR="00E17F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существительных женского </w:t>
      </w:r>
      <w:r w:rsidRPr="00A60C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рода.</w:t>
      </w:r>
    </w:p>
    <w:p w:rsidR="00A60C59" w:rsidRPr="00A60C59" w:rsidRDefault="00A60C59" w:rsidP="001511C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0C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упражнения 13.</w:t>
      </w:r>
    </w:p>
    <w:p w:rsidR="00A60C59" w:rsidRPr="00A60C59" w:rsidRDefault="00A60C59" w:rsidP="00A60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C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знакомятся с существительными, которые употребляются для обозначения и мужских, и женских профессий; составляют по образцу предложения, употре</w:t>
      </w:r>
      <w:r w:rsidRPr="00A60C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бив данные в упражнении слова.</w:t>
      </w:r>
    </w:p>
    <w:p w:rsidR="00A60C59" w:rsidRPr="00A60C59" w:rsidRDefault="00A60C59" w:rsidP="001511C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0C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ответов на вопросы упражнения 14.</w:t>
      </w:r>
    </w:p>
    <w:p w:rsidR="00A60C59" w:rsidRPr="00A60C59" w:rsidRDefault="00A60C59" w:rsidP="00A60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C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Отвечая на вопросы, учащиеся составляют самостоя</w:t>
      </w:r>
      <w:r w:rsidRPr="00A60C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тельные высказывания, употребляя изученные грамма</w:t>
      </w:r>
      <w:r w:rsidRPr="00A60C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тические формы.</w:t>
      </w:r>
    </w:p>
    <w:p w:rsidR="00A60C59" w:rsidRPr="00A60C59" w:rsidRDefault="00A60C59" w:rsidP="00A60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C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подготовки к беседе по вопросам, требующим вы</w:t>
      </w:r>
      <w:r w:rsidRPr="00A60C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ражения собственного мнения, целесообразно организо</w:t>
      </w:r>
      <w:r w:rsidRPr="00A60C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вать групповую или парную работу.</w:t>
      </w:r>
    </w:p>
    <w:p w:rsidR="00A60C59" w:rsidRPr="00A60C59" w:rsidRDefault="00A60C59" w:rsidP="00A60C5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7A05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IV</w:t>
      </w:r>
      <w:r w:rsidRPr="00622B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A60C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Закрепление.</w:t>
      </w:r>
      <w:proofErr w:type="gramEnd"/>
    </w:p>
    <w:p w:rsidR="00A60C59" w:rsidRPr="00A60C59" w:rsidRDefault="00A60C59" w:rsidP="00A60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C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Выполнение упражнения 15.</w:t>
      </w:r>
    </w:p>
    <w:p w:rsidR="00A60C59" w:rsidRPr="00A60C59" w:rsidRDefault="00A60C59" w:rsidP="00A60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C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организует предварительную парную работу, затем опрашивает отдельные пары учащихся.</w:t>
      </w:r>
    </w:p>
    <w:p w:rsidR="00A60C59" w:rsidRPr="00A60C59" w:rsidRDefault="00A60C59" w:rsidP="00A60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C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2. </w:t>
      </w:r>
      <w:r w:rsidRPr="00A60C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Упражнение </w:t>
      </w:r>
      <w:r w:rsidRPr="00A60C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16 </w:t>
      </w:r>
      <w:r w:rsidR="00E17F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выполняется в классе устно. Уча</w:t>
      </w:r>
      <w:r w:rsidRPr="00A60C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щиеся составляют текст о том, кем бы они хотели стать, какие черты характера следует в себе развить, чтобы ов</w:t>
      </w:r>
      <w:r w:rsidRPr="00A60C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ладеть этой профессией.</w:t>
      </w:r>
    </w:p>
    <w:p w:rsidR="00A60C59" w:rsidRPr="00A60C59" w:rsidRDefault="00A60C59" w:rsidP="00A60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C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V. Задание на дом.</w:t>
      </w:r>
    </w:p>
    <w:p w:rsidR="00A60C59" w:rsidRDefault="00A60C59" w:rsidP="00A60C5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A05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Составление письменного текста по заданию упражне</w:t>
      </w:r>
      <w:r w:rsidRPr="007A05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ния 15.</w:t>
      </w:r>
    </w:p>
    <w:p w:rsidR="007A0590" w:rsidRPr="00622B5F" w:rsidRDefault="007A0590" w:rsidP="00A60C5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60C59" w:rsidRPr="00622B5F" w:rsidRDefault="00A60C59" w:rsidP="00A60C5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068E" w:rsidRPr="00D1068E" w:rsidRDefault="00D1068E" w:rsidP="00D1068E">
      <w:pPr>
        <w:pStyle w:val="a4"/>
        <w:rPr>
          <w:rFonts w:ascii="Times New Roman" w:hAnsi="Times New Roman" w:cs="Times New Roman"/>
          <w:b/>
          <w:i/>
          <w:sz w:val="28"/>
          <w:szCs w:val="28"/>
          <w:lang w:val="uz-Cyrl-UZ" w:eastAsia="ru-RU"/>
        </w:rPr>
      </w:pPr>
      <w:r w:rsidRPr="00D1068E">
        <w:rPr>
          <w:rFonts w:ascii="Times New Roman" w:hAnsi="Times New Roman" w:cs="Times New Roman"/>
          <w:b/>
          <w:i/>
          <w:sz w:val="28"/>
          <w:szCs w:val="28"/>
        </w:rPr>
        <w:t xml:space="preserve">Дата урока:__________________         </w:t>
      </w:r>
      <w:r w:rsidRPr="00D1068E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uz-Cyrl-UZ" w:eastAsia="ru-RU"/>
        </w:rPr>
        <w:t xml:space="preserve">    </w:t>
      </w:r>
      <w:r w:rsidRPr="00D1068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13FA6">
        <w:rPr>
          <w:rFonts w:ascii="Times New Roman" w:hAnsi="Times New Roman" w:cs="Times New Roman"/>
          <w:b/>
          <w:i/>
          <w:sz w:val="28"/>
          <w:szCs w:val="28"/>
        </w:rPr>
        <w:t>7</w:t>
      </w:r>
      <w:r w:rsidRPr="00D1068E">
        <w:rPr>
          <w:rFonts w:ascii="Times New Roman" w:hAnsi="Times New Roman" w:cs="Times New Roman"/>
          <w:b/>
          <w:i/>
          <w:sz w:val="28"/>
          <w:szCs w:val="28"/>
        </w:rPr>
        <w:t xml:space="preserve"> «АБ»   класс</w:t>
      </w:r>
      <w:r w:rsidRPr="00D1068E">
        <w:rPr>
          <w:rFonts w:ascii="Times New Roman" w:hAnsi="Times New Roman" w:cs="Times New Roman"/>
          <w:b/>
          <w:i/>
          <w:sz w:val="28"/>
          <w:szCs w:val="28"/>
          <w:lang w:val="uz-Cyrl-UZ"/>
        </w:rPr>
        <w:t xml:space="preserve">                               урок 4</w:t>
      </w:r>
    </w:p>
    <w:p w:rsidR="003C5718" w:rsidRPr="00D1068E" w:rsidRDefault="00D1068E" w:rsidP="00D1068E">
      <w:pPr>
        <w:pStyle w:val="a4"/>
        <w:rPr>
          <w:rFonts w:ascii="Times New Roman" w:eastAsia="Times New Roman" w:hAnsi="Times New Roman" w:cs="Times New Roman"/>
          <w:b/>
          <w:i/>
          <w:color w:val="000000"/>
          <w:spacing w:val="10"/>
          <w:sz w:val="28"/>
          <w:szCs w:val="28"/>
          <w:lang w:val="uz-Cyrl-UZ" w:eastAsia="ru-RU"/>
        </w:rPr>
      </w:pPr>
      <w:r w:rsidRPr="00D1068E">
        <w:rPr>
          <w:rFonts w:ascii="Times New Roman" w:eastAsia="Times New Roman" w:hAnsi="Times New Roman" w:cs="Times New Roman"/>
          <w:b/>
          <w:i/>
          <w:color w:val="000000"/>
          <w:spacing w:val="10"/>
          <w:sz w:val="28"/>
          <w:szCs w:val="28"/>
          <w:lang w:val="uz-Cyrl-UZ" w:eastAsia="ru-RU"/>
        </w:rPr>
        <w:t xml:space="preserve"> </w:t>
      </w:r>
      <w:r w:rsidRPr="00D1068E">
        <w:rPr>
          <w:rStyle w:val="30ptExact"/>
          <w:rFonts w:ascii="Times New Roman" w:hAnsi="Times New Roman" w:cs="Times New Roman"/>
          <w:iCs w:val="0"/>
          <w:sz w:val="28"/>
          <w:szCs w:val="28"/>
        </w:rPr>
        <w:t xml:space="preserve"> ТЕМА </w:t>
      </w:r>
      <w:r>
        <w:rPr>
          <w:rStyle w:val="3Exact"/>
          <w:rFonts w:ascii="Times New Roman" w:hAnsi="Times New Roman" w:cs="Times New Roman"/>
          <w:b/>
          <w:sz w:val="28"/>
          <w:szCs w:val="28"/>
        </w:rPr>
        <w:t xml:space="preserve"> урока</w:t>
      </w:r>
      <w:r w:rsidRPr="00D1068E">
        <w:rPr>
          <w:rStyle w:val="3Exact"/>
          <w:rFonts w:ascii="Times New Roman" w:hAnsi="Times New Roman" w:cs="Times New Roman"/>
          <w:b/>
          <w:sz w:val="28"/>
          <w:szCs w:val="28"/>
        </w:rPr>
        <w:t>.</w:t>
      </w:r>
      <w:r w:rsidRPr="00D1068E">
        <w:rPr>
          <w:rFonts w:ascii="Times New Roman" w:eastAsia="Calibri" w:hAnsi="Times New Roman" w:cs="Times New Roman"/>
          <w:b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А.С.Пушкин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D1068E">
        <w:rPr>
          <w:rFonts w:ascii="Times New Roman" w:eastAsia="Calibri" w:hAnsi="Times New Roman" w:cs="Times New Roman"/>
          <w:b/>
          <w:sz w:val="24"/>
        </w:rPr>
        <w:t xml:space="preserve">  «Руслан и Людмила»</w:t>
      </w:r>
    </w:p>
    <w:p w:rsidR="003C5718" w:rsidRPr="003C5718" w:rsidRDefault="003C5718" w:rsidP="003C5718">
      <w:pPr>
        <w:pStyle w:val="a4"/>
        <w:rPr>
          <w:rFonts w:ascii="Times New Roman" w:hAnsi="Times New Roman" w:cs="Times New Roman"/>
          <w:sz w:val="24"/>
          <w:szCs w:val="24"/>
        </w:rPr>
      </w:pPr>
      <w:r w:rsidRPr="00D1068E">
        <w:rPr>
          <w:rFonts w:ascii="Times New Roman" w:hAnsi="Times New Roman" w:cs="Times New Roman"/>
          <w:b/>
          <w:sz w:val="24"/>
          <w:szCs w:val="24"/>
        </w:rPr>
        <w:t>Цели урока</w:t>
      </w:r>
      <w:r w:rsidRPr="003C5718">
        <w:rPr>
          <w:rFonts w:ascii="Times New Roman" w:hAnsi="Times New Roman" w:cs="Times New Roman"/>
          <w:sz w:val="24"/>
          <w:szCs w:val="24"/>
        </w:rPr>
        <w:t>:</w:t>
      </w:r>
    </w:p>
    <w:p w:rsidR="003C5718" w:rsidRPr="003C5718" w:rsidRDefault="00D1068E" w:rsidP="003C5718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C5718" w:rsidRPr="003C5718">
        <w:rPr>
          <w:rFonts w:ascii="Times New Roman" w:hAnsi="Times New Roman" w:cs="Times New Roman"/>
          <w:sz w:val="24"/>
          <w:szCs w:val="24"/>
        </w:rPr>
        <w:t xml:space="preserve"> </w:t>
      </w:r>
      <w:r w:rsidR="003C5718" w:rsidRPr="00D1068E">
        <w:rPr>
          <w:rFonts w:ascii="Times New Roman" w:hAnsi="Times New Roman" w:cs="Times New Roman"/>
          <w:b/>
          <w:sz w:val="24"/>
          <w:szCs w:val="24"/>
        </w:rPr>
        <w:t>образовательная</w:t>
      </w:r>
      <w:proofErr w:type="gramStart"/>
      <w:r w:rsidR="003C5718" w:rsidRPr="003C571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3C5718" w:rsidRPr="003C5718">
        <w:rPr>
          <w:rFonts w:ascii="Times New Roman" w:hAnsi="Times New Roman" w:cs="Times New Roman"/>
          <w:sz w:val="24"/>
          <w:szCs w:val="24"/>
        </w:rPr>
        <w:t xml:space="preserve"> показать волшебный мир, описанный в пушкинском прологе;</w:t>
      </w:r>
    </w:p>
    <w:p w:rsidR="003C5718" w:rsidRPr="003C5718" w:rsidRDefault="003C5718" w:rsidP="003C5718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 w:rsidRPr="00D1068E">
        <w:rPr>
          <w:rFonts w:ascii="Times New Roman" w:hAnsi="Times New Roman" w:cs="Times New Roman"/>
          <w:b/>
          <w:sz w:val="24"/>
          <w:szCs w:val="24"/>
        </w:rPr>
        <w:t>воспитательная</w:t>
      </w:r>
      <w:proofErr w:type="gramEnd"/>
      <w:r w:rsidRPr="00D1068E">
        <w:rPr>
          <w:rFonts w:ascii="Times New Roman" w:hAnsi="Times New Roman" w:cs="Times New Roman"/>
          <w:b/>
          <w:sz w:val="24"/>
          <w:szCs w:val="24"/>
        </w:rPr>
        <w:t>:</w:t>
      </w:r>
      <w:r w:rsidRPr="003C5718">
        <w:rPr>
          <w:rFonts w:ascii="Times New Roman" w:hAnsi="Times New Roman" w:cs="Times New Roman"/>
          <w:sz w:val="24"/>
          <w:szCs w:val="24"/>
        </w:rPr>
        <w:t xml:space="preserve"> развивать положительные чувства и эмоции;</w:t>
      </w:r>
    </w:p>
    <w:p w:rsidR="003C5718" w:rsidRPr="003C5718" w:rsidRDefault="003C5718" w:rsidP="003C5718">
      <w:pPr>
        <w:pStyle w:val="a4"/>
        <w:rPr>
          <w:rFonts w:ascii="Times New Roman" w:hAnsi="Times New Roman" w:cs="Times New Roman"/>
          <w:sz w:val="24"/>
          <w:szCs w:val="24"/>
        </w:rPr>
      </w:pPr>
      <w:r w:rsidRPr="00D1068E">
        <w:rPr>
          <w:rFonts w:ascii="Times New Roman" w:hAnsi="Times New Roman" w:cs="Times New Roman"/>
          <w:b/>
          <w:sz w:val="24"/>
          <w:szCs w:val="24"/>
        </w:rPr>
        <w:t>развивающая</w:t>
      </w:r>
      <w:r w:rsidRPr="003C5718">
        <w:rPr>
          <w:rFonts w:ascii="Times New Roman" w:hAnsi="Times New Roman" w:cs="Times New Roman"/>
          <w:sz w:val="24"/>
          <w:szCs w:val="24"/>
        </w:rPr>
        <w:t>: совершенствовать речь и развивать воображение учащихся.</w:t>
      </w:r>
    </w:p>
    <w:p w:rsidR="003C5718" w:rsidRPr="00D1068E" w:rsidRDefault="00D1068E" w:rsidP="003C5718">
      <w:pPr>
        <w:pStyle w:val="a4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Оборудование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:</w:t>
      </w:r>
      <w:r w:rsidR="003C5718" w:rsidRPr="003C571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3C5718" w:rsidRPr="003C5718">
        <w:rPr>
          <w:rFonts w:ascii="Times New Roman" w:hAnsi="Times New Roman" w:cs="Times New Roman"/>
          <w:sz w:val="24"/>
          <w:szCs w:val="24"/>
        </w:rPr>
        <w:t>казки</w:t>
      </w:r>
      <w:proofErr w:type="spellEnd"/>
      <w:r w:rsidR="003C5718" w:rsidRPr="003C5718">
        <w:rPr>
          <w:rFonts w:ascii="Times New Roman" w:hAnsi="Times New Roman" w:cs="Times New Roman"/>
          <w:sz w:val="24"/>
          <w:szCs w:val="24"/>
        </w:rPr>
        <w:t xml:space="preserve"> Пушкина в иллюстрациях </w:t>
      </w:r>
      <w:r w:rsidR="003C5718">
        <w:rPr>
          <w:rFonts w:ascii="Times New Roman" w:hAnsi="Times New Roman" w:cs="Times New Roman"/>
          <w:sz w:val="24"/>
          <w:szCs w:val="24"/>
        </w:rPr>
        <w:t xml:space="preserve"> </w:t>
      </w:r>
      <w:r w:rsidR="003C5718" w:rsidRPr="003C5718">
        <w:rPr>
          <w:rFonts w:ascii="Times New Roman" w:hAnsi="Times New Roman" w:cs="Times New Roman"/>
          <w:sz w:val="24"/>
          <w:szCs w:val="24"/>
        </w:rPr>
        <w:t xml:space="preserve">; Портрет </w:t>
      </w:r>
      <w:proofErr w:type="spellStart"/>
      <w:r w:rsidR="003C5718" w:rsidRPr="003C5718">
        <w:rPr>
          <w:rFonts w:ascii="Times New Roman" w:hAnsi="Times New Roman" w:cs="Times New Roman"/>
          <w:sz w:val="24"/>
          <w:szCs w:val="24"/>
        </w:rPr>
        <w:t>А.С.Пушкина</w:t>
      </w:r>
      <w:proofErr w:type="spellEnd"/>
      <w:r w:rsidR="003C5718" w:rsidRPr="003C5718">
        <w:rPr>
          <w:rFonts w:ascii="Times New Roman" w:hAnsi="Times New Roman" w:cs="Times New Roman"/>
          <w:sz w:val="24"/>
          <w:szCs w:val="24"/>
        </w:rPr>
        <w:t xml:space="preserve"> </w:t>
      </w:r>
      <w:r w:rsidR="003C5718">
        <w:rPr>
          <w:rFonts w:ascii="Times New Roman" w:hAnsi="Times New Roman" w:cs="Times New Roman"/>
          <w:sz w:val="24"/>
          <w:szCs w:val="24"/>
        </w:rPr>
        <w:t xml:space="preserve"> </w:t>
      </w:r>
      <w:r w:rsidR="003C5718" w:rsidRPr="003C5718">
        <w:rPr>
          <w:rFonts w:ascii="Times New Roman" w:hAnsi="Times New Roman" w:cs="Times New Roman"/>
          <w:sz w:val="24"/>
          <w:szCs w:val="24"/>
        </w:rPr>
        <w:t>интересные факты из биографии А.С. Пушкина (интернет).</w:t>
      </w:r>
    </w:p>
    <w:p w:rsidR="003C5718" w:rsidRPr="003C5718" w:rsidRDefault="003C5718" w:rsidP="003C5718">
      <w:pPr>
        <w:pStyle w:val="a4"/>
        <w:rPr>
          <w:rFonts w:ascii="Times New Roman" w:hAnsi="Times New Roman" w:cs="Times New Roman"/>
          <w:sz w:val="24"/>
          <w:szCs w:val="24"/>
        </w:rPr>
      </w:pPr>
      <w:r w:rsidRPr="00622B5F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="00D1068E" w:rsidRPr="00622B5F">
        <w:rPr>
          <w:rFonts w:ascii="Times New Roman" w:hAnsi="Times New Roman" w:cs="Times New Roman"/>
          <w:b/>
          <w:sz w:val="24"/>
          <w:szCs w:val="24"/>
        </w:rPr>
        <w:t xml:space="preserve">                     Ход урока</w:t>
      </w:r>
      <w:r w:rsidR="00D1068E">
        <w:rPr>
          <w:rFonts w:ascii="Times New Roman" w:hAnsi="Times New Roman" w:cs="Times New Roman"/>
          <w:sz w:val="24"/>
          <w:szCs w:val="24"/>
        </w:rPr>
        <w:t>.</w:t>
      </w:r>
    </w:p>
    <w:p w:rsidR="003C5718" w:rsidRPr="003C5718" w:rsidRDefault="003C5718" w:rsidP="003C5718">
      <w:pPr>
        <w:pStyle w:val="a4"/>
        <w:rPr>
          <w:rFonts w:ascii="Times New Roman" w:hAnsi="Times New Roman" w:cs="Times New Roman"/>
          <w:sz w:val="24"/>
          <w:szCs w:val="24"/>
        </w:rPr>
      </w:pPr>
      <w:r w:rsidRPr="003C5718">
        <w:rPr>
          <w:rFonts w:ascii="Times New Roman" w:hAnsi="Times New Roman" w:cs="Times New Roman"/>
          <w:sz w:val="24"/>
          <w:szCs w:val="24"/>
        </w:rPr>
        <w:t>1.Организационная  минутка.</w:t>
      </w:r>
    </w:p>
    <w:p w:rsidR="003C5718" w:rsidRPr="003C5718" w:rsidRDefault="003C5718" w:rsidP="003C5718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 w:rsidRPr="003C5718">
        <w:rPr>
          <w:rFonts w:ascii="Times New Roman" w:hAnsi="Times New Roman" w:cs="Times New Roman"/>
          <w:sz w:val="24"/>
          <w:szCs w:val="24"/>
        </w:rPr>
        <w:t>Речёвк</w:t>
      </w:r>
      <w:r w:rsidR="00D1068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D1068E">
        <w:rPr>
          <w:rFonts w:ascii="Times New Roman" w:hAnsi="Times New Roman" w:cs="Times New Roman"/>
          <w:sz w:val="24"/>
          <w:szCs w:val="24"/>
        </w:rPr>
        <w:t xml:space="preserve">: всё на месте, всё в порядке: </w:t>
      </w:r>
      <w:r w:rsidRPr="003C5718">
        <w:rPr>
          <w:rFonts w:ascii="Times New Roman" w:hAnsi="Times New Roman" w:cs="Times New Roman"/>
          <w:sz w:val="24"/>
          <w:szCs w:val="24"/>
        </w:rPr>
        <w:t>и учебник, и тетрадки.</w:t>
      </w:r>
    </w:p>
    <w:p w:rsidR="003C5718" w:rsidRPr="003C5718" w:rsidRDefault="003C5718" w:rsidP="003C5718">
      <w:pPr>
        <w:pStyle w:val="a4"/>
        <w:rPr>
          <w:rFonts w:ascii="Times New Roman" w:hAnsi="Times New Roman" w:cs="Times New Roman"/>
          <w:sz w:val="24"/>
          <w:szCs w:val="24"/>
        </w:rPr>
      </w:pPr>
      <w:r w:rsidRPr="003C5718">
        <w:rPr>
          <w:rFonts w:ascii="Times New Roman" w:hAnsi="Times New Roman" w:cs="Times New Roman"/>
          <w:sz w:val="24"/>
          <w:szCs w:val="24"/>
        </w:rPr>
        <w:lastRenderedPageBreak/>
        <w:t>2. Проговаривание темы урока, запись её в тетрадях.</w:t>
      </w:r>
    </w:p>
    <w:p w:rsidR="003C5718" w:rsidRPr="00D1068E" w:rsidRDefault="00D1068E" w:rsidP="00D1068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3.Проверка домашнего задания.</w:t>
      </w:r>
    </w:p>
    <w:p w:rsidR="00D1068E" w:rsidRDefault="003C5718" w:rsidP="00D1068E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3C5718">
        <w:rPr>
          <w:rFonts w:ascii="Times New Roman" w:eastAsia="Calibri" w:hAnsi="Times New Roman" w:cs="Times New Roman"/>
          <w:sz w:val="24"/>
        </w:rPr>
        <w:tab/>
      </w:r>
      <w:r w:rsidRPr="003C5718">
        <w:rPr>
          <w:rFonts w:ascii="Times New Roman" w:eastAsia="Calibri" w:hAnsi="Times New Roman" w:cs="Times New Roman"/>
          <w:sz w:val="24"/>
        </w:rPr>
        <w:tab/>
      </w:r>
      <w:r w:rsidRPr="003C5718">
        <w:rPr>
          <w:rFonts w:ascii="Times New Roman" w:eastAsia="Calibri" w:hAnsi="Times New Roman" w:cs="Times New Roman"/>
          <w:sz w:val="24"/>
        </w:rPr>
        <w:tab/>
      </w:r>
      <w:r w:rsidRPr="003C5718">
        <w:rPr>
          <w:rFonts w:ascii="Times New Roman" w:eastAsia="Calibri" w:hAnsi="Times New Roman" w:cs="Times New Roman"/>
          <w:sz w:val="24"/>
        </w:rPr>
        <w:tab/>
      </w:r>
      <w:r w:rsidRPr="003C5718">
        <w:rPr>
          <w:rFonts w:ascii="Times New Roman" w:eastAsia="Calibri" w:hAnsi="Times New Roman" w:cs="Times New Roman"/>
          <w:b/>
          <w:i/>
          <w:sz w:val="24"/>
        </w:rPr>
        <w:t>Что за прелесть</w:t>
      </w:r>
      <w:r w:rsidR="00D1068E">
        <w:rPr>
          <w:rFonts w:ascii="Times New Roman" w:eastAsia="Calibri" w:hAnsi="Times New Roman" w:cs="Times New Roman"/>
          <w:b/>
          <w:i/>
          <w:sz w:val="24"/>
        </w:rPr>
        <w:t xml:space="preserve"> эти сказки! Каждая есть </w:t>
      </w:r>
      <w:proofErr w:type="spellStart"/>
      <w:r w:rsidR="00D1068E">
        <w:rPr>
          <w:rFonts w:ascii="Times New Roman" w:eastAsia="Calibri" w:hAnsi="Times New Roman" w:cs="Times New Roman"/>
          <w:b/>
          <w:i/>
          <w:sz w:val="24"/>
        </w:rPr>
        <w:t>поэма</w:t>
      </w:r>
      <w:proofErr w:type="gramStart"/>
      <w:r w:rsidR="00D1068E">
        <w:rPr>
          <w:rFonts w:ascii="Times New Roman" w:eastAsia="Calibri" w:hAnsi="Times New Roman" w:cs="Times New Roman"/>
          <w:b/>
          <w:i/>
          <w:sz w:val="24"/>
        </w:rPr>
        <w:t>!</w:t>
      </w:r>
      <w:r w:rsidR="00D1068E">
        <w:rPr>
          <w:rFonts w:ascii="Times New Roman" w:eastAsia="Calibri" w:hAnsi="Times New Roman" w:cs="Times New Roman"/>
          <w:sz w:val="24"/>
        </w:rPr>
        <w:t>А</w:t>
      </w:r>
      <w:proofErr w:type="gramEnd"/>
      <w:r w:rsidR="00D1068E">
        <w:rPr>
          <w:rFonts w:ascii="Times New Roman" w:eastAsia="Calibri" w:hAnsi="Times New Roman" w:cs="Times New Roman"/>
          <w:sz w:val="24"/>
        </w:rPr>
        <w:t>.С.Пушкин</w:t>
      </w:r>
      <w:proofErr w:type="spellEnd"/>
    </w:p>
    <w:p w:rsidR="003C5718" w:rsidRPr="00D1068E" w:rsidRDefault="003C5718" w:rsidP="00D1068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</w:rPr>
      </w:pPr>
      <w:r w:rsidRPr="003C5718">
        <w:rPr>
          <w:rFonts w:ascii="Times New Roman" w:eastAsia="Calibri" w:hAnsi="Times New Roman" w:cs="Times New Roman"/>
          <w:b/>
          <w:sz w:val="24"/>
        </w:rPr>
        <w:t>Что такое поэма?</w:t>
      </w:r>
    </w:p>
    <w:p w:rsidR="003C5718" w:rsidRPr="003C5718" w:rsidRDefault="003C5718" w:rsidP="003C5718">
      <w:pPr>
        <w:spacing w:after="0" w:line="240" w:lineRule="auto"/>
        <w:ind w:left="2124"/>
        <w:rPr>
          <w:rFonts w:ascii="Times New Roman" w:eastAsia="Calibri" w:hAnsi="Times New Roman" w:cs="Times New Roman"/>
          <w:b/>
          <w:sz w:val="24"/>
        </w:rPr>
      </w:pPr>
    </w:p>
    <w:p w:rsidR="003C5718" w:rsidRPr="003C5718" w:rsidRDefault="003C5718" w:rsidP="00D1068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C5718">
        <w:rPr>
          <w:rFonts w:ascii="Times New Roman" w:eastAsia="Calibri" w:hAnsi="Times New Roman" w:cs="Times New Roman"/>
          <w:sz w:val="24"/>
        </w:rPr>
        <w:t xml:space="preserve">Поэма – это крупное стихотворное произведение с повествовательным или лирическим сюжетом. Известно много жанровых разновидностей поэм: </w:t>
      </w:r>
      <w:proofErr w:type="gramStart"/>
      <w:r w:rsidRPr="003C5718">
        <w:rPr>
          <w:rFonts w:ascii="Times New Roman" w:eastAsia="Calibri" w:hAnsi="Times New Roman" w:cs="Times New Roman"/>
          <w:sz w:val="24"/>
        </w:rPr>
        <w:t>героическая</w:t>
      </w:r>
      <w:proofErr w:type="gramEnd"/>
      <w:r w:rsidRPr="003C5718">
        <w:rPr>
          <w:rFonts w:ascii="Times New Roman" w:eastAsia="Calibri" w:hAnsi="Times New Roman" w:cs="Times New Roman"/>
          <w:sz w:val="24"/>
        </w:rPr>
        <w:t xml:space="preserve">, дидактическая, сатирическая, историческая, </w:t>
      </w:r>
      <w:proofErr w:type="spellStart"/>
      <w:r w:rsidRPr="003C5718">
        <w:rPr>
          <w:rFonts w:ascii="Times New Roman" w:eastAsia="Calibri" w:hAnsi="Times New Roman" w:cs="Times New Roman"/>
          <w:sz w:val="24"/>
        </w:rPr>
        <w:t>лирико</w:t>
      </w:r>
      <w:proofErr w:type="spellEnd"/>
      <w:r w:rsidRPr="003C5718">
        <w:rPr>
          <w:rFonts w:ascii="Times New Roman" w:eastAsia="Calibri" w:hAnsi="Times New Roman" w:cs="Times New Roman"/>
          <w:sz w:val="24"/>
        </w:rPr>
        <w:t xml:space="preserve"> драматическая и др.</w:t>
      </w:r>
    </w:p>
    <w:p w:rsidR="003C5718" w:rsidRPr="003C5718" w:rsidRDefault="003C5718" w:rsidP="00D1068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C5718">
        <w:rPr>
          <w:rFonts w:ascii="Times New Roman" w:eastAsia="Calibri" w:hAnsi="Times New Roman" w:cs="Times New Roman"/>
          <w:sz w:val="24"/>
        </w:rPr>
        <w:t>Поэма – это большое по объему произведение, описывающее многих героев и события, часто стихотворной формы.</w:t>
      </w:r>
    </w:p>
    <w:p w:rsidR="003C5718" w:rsidRPr="003C5718" w:rsidRDefault="003C5718" w:rsidP="00D1068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C5718">
        <w:rPr>
          <w:rFonts w:ascii="Times New Roman" w:eastAsia="Calibri" w:hAnsi="Times New Roman" w:cs="Times New Roman"/>
          <w:sz w:val="24"/>
        </w:rPr>
        <w:t>Стих поэмы плавно и свободно, что вызывает эмоциональный отклик у читателя.</w:t>
      </w:r>
    </w:p>
    <w:p w:rsidR="003C5718" w:rsidRPr="003C5718" w:rsidRDefault="003C5718" w:rsidP="00D1068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C5718">
        <w:rPr>
          <w:rFonts w:ascii="Times New Roman" w:eastAsia="Calibri" w:hAnsi="Times New Roman" w:cs="Times New Roman"/>
          <w:sz w:val="24"/>
        </w:rPr>
        <w:t>В поэме ясно, что любит автор и к чему относится отрицательно, как он оценивает людей и их поступки.</w:t>
      </w:r>
    </w:p>
    <w:p w:rsidR="003C5718" w:rsidRPr="003C5718" w:rsidRDefault="00D1068E" w:rsidP="00D1068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Детство</w:t>
      </w:r>
    </w:p>
    <w:p w:rsidR="003C5718" w:rsidRPr="003C5718" w:rsidRDefault="003C5718" w:rsidP="00D106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C5718">
        <w:rPr>
          <w:rFonts w:ascii="Times New Roman" w:eastAsia="Calibri" w:hAnsi="Times New Roman" w:cs="Times New Roman"/>
          <w:sz w:val="24"/>
        </w:rPr>
        <w:t xml:space="preserve">     С самого раннего детства </w:t>
      </w:r>
      <w:proofErr w:type="spellStart"/>
      <w:r w:rsidRPr="003C5718">
        <w:rPr>
          <w:rFonts w:ascii="Times New Roman" w:eastAsia="Calibri" w:hAnsi="Times New Roman" w:cs="Times New Roman"/>
          <w:sz w:val="24"/>
        </w:rPr>
        <w:t>А.С.Пушкин</w:t>
      </w:r>
      <w:proofErr w:type="spellEnd"/>
      <w:r w:rsidRPr="003C5718">
        <w:rPr>
          <w:rFonts w:ascii="Times New Roman" w:eastAsia="Calibri" w:hAnsi="Times New Roman" w:cs="Times New Roman"/>
          <w:sz w:val="24"/>
        </w:rPr>
        <w:t xml:space="preserve"> проникся глубоким уважением и любовью к произведениям устного народного творчества: сказкам, песням, пословицам, поговоркам. С увлечением и радостью слушал он сказки, которые рассказывали бабушка и Арина Родионовна – няня поэта.</w:t>
      </w:r>
    </w:p>
    <w:p w:rsidR="003C5718" w:rsidRPr="003C5718" w:rsidRDefault="003C5718" w:rsidP="00D106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C5718">
        <w:rPr>
          <w:rFonts w:ascii="Times New Roman" w:eastAsia="Calibri" w:hAnsi="Times New Roman" w:cs="Times New Roman"/>
          <w:sz w:val="24"/>
        </w:rPr>
        <w:t xml:space="preserve">     Арина Родионовна была искусной рассказчицей, знала множество сказок, пословиц и поговорок.</w:t>
      </w:r>
    </w:p>
    <w:p w:rsidR="003C5718" w:rsidRPr="003C5718" w:rsidRDefault="003C5718" w:rsidP="00D1068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</w:rPr>
      </w:pPr>
      <w:r w:rsidRPr="003C5718">
        <w:rPr>
          <w:rFonts w:ascii="Times New Roman" w:eastAsia="Calibri" w:hAnsi="Times New Roman" w:cs="Times New Roman"/>
          <w:sz w:val="24"/>
        </w:rPr>
        <w:t xml:space="preserve">     Пушкин записал со слов няни, Арины Родионовны, несколько народных русских сказок, среди них была такая: «</w:t>
      </w:r>
      <w:r w:rsidRPr="003C5718">
        <w:rPr>
          <w:rFonts w:ascii="Times New Roman" w:eastAsia="Calibri" w:hAnsi="Times New Roman" w:cs="Times New Roman"/>
          <w:i/>
          <w:sz w:val="24"/>
        </w:rPr>
        <w:t xml:space="preserve">Что за чудо, - говорит мачеха, вот что чудо: у моря лукоморья стоит дуб, а на том дубу золотые цепи, и по тем цепям ходит кот: вверх идет – сказки сказывает, вниз идет – песни поет. Царевич прилетел домой и с благословенья матери перенес </w:t>
      </w:r>
      <w:proofErr w:type="gramStart"/>
      <w:r w:rsidRPr="003C5718">
        <w:rPr>
          <w:rFonts w:ascii="Times New Roman" w:eastAsia="Calibri" w:hAnsi="Times New Roman" w:cs="Times New Roman"/>
          <w:i/>
          <w:sz w:val="24"/>
        </w:rPr>
        <w:t>перед</w:t>
      </w:r>
      <w:proofErr w:type="gramEnd"/>
      <w:r w:rsidRPr="003C5718">
        <w:rPr>
          <w:rFonts w:ascii="Times New Roman" w:eastAsia="Calibri" w:hAnsi="Times New Roman" w:cs="Times New Roman"/>
          <w:i/>
          <w:sz w:val="24"/>
        </w:rPr>
        <w:t xml:space="preserve"> дворец чудный дуб…»</w:t>
      </w:r>
    </w:p>
    <w:p w:rsidR="003C5718" w:rsidRPr="003C5718" w:rsidRDefault="003C5718" w:rsidP="00D1068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3C5718">
        <w:rPr>
          <w:rFonts w:ascii="Times New Roman" w:eastAsia="Calibri" w:hAnsi="Times New Roman" w:cs="Times New Roman"/>
          <w:b/>
          <w:sz w:val="24"/>
        </w:rPr>
        <w:t>Жанровое своеобразие</w:t>
      </w:r>
    </w:p>
    <w:p w:rsidR="003C5718" w:rsidRPr="003C5718" w:rsidRDefault="003C5718" w:rsidP="00D106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C5718">
        <w:rPr>
          <w:rFonts w:ascii="Times New Roman" w:eastAsia="Calibri" w:hAnsi="Times New Roman" w:cs="Times New Roman"/>
          <w:sz w:val="24"/>
        </w:rPr>
        <w:t xml:space="preserve"> Критики по-разному определили жанр поэмы Пушкина. Одни называли ее шуточной и иронической поэмой-сказкой. Другие – произведением, в котором историческое содержание преобладает </w:t>
      </w:r>
      <w:proofErr w:type="gramStart"/>
      <w:r w:rsidRPr="003C5718">
        <w:rPr>
          <w:rFonts w:ascii="Times New Roman" w:eastAsia="Calibri" w:hAnsi="Times New Roman" w:cs="Times New Roman"/>
          <w:sz w:val="24"/>
        </w:rPr>
        <w:t>над</w:t>
      </w:r>
      <w:proofErr w:type="gramEnd"/>
      <w:r w:rsidRPr="003C5718">
        <w:rPr>
          <w:rFonts w:ascii="Times New Roman" w:eastAsia="Calibri" w:hAnsi="Times New Roman" w:cs="Times New Roman"/>
          <w:sz w:val="24"/>
        </w:rPr>
        <w:t xml:space="preserve"> сказочным.</w:t>
      </w:r>
    </w:p>
    <w:p w:rsidR="003C5718" w:rsidRPr="003C5718" w:rsidRDefault="003C5718" w:rsidP="00D106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1068E">
        <w:rPr>
          <w:rFonts w:ascii="Times New Roman" w:eastAsia="Calibri" w:hAnsi="Times New Roman" w:cs="Times New Roman"/>
          <w:b/>
          <w:sz w:val="24"/>
        </w:rPr>
        <w:t xml:space="preserve">     «Руслан и Людмила»</w:t>
      </w:r>
      <w:r w:rsidRPr="003C5718">
        <w:rPr>
          <w:rFonts w:ascii="Times New Roman" w:eastAsia="Calibri" w:hAnsi="Times New Roman" w:cs="Times New Roman"/>
          <w:sz w:val="24"/>
        </w:rPr>
        <w:t xml:space="preserve"> - оригинальное произведение, в котором черты волшебной сказки пересекаются с реальными историческими событиями.</w:t>
      </w:r>
    </w:p>
    <w:p w:rsidR="003C5718" w:rsidRPr="003C5718" w:rsidRDefault="003C5718" w:rsidP="00D106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C5718">
        <w:rPr>
          <w:rFonts w:ascii="Times New Roman" w:eastAsia="Calibri" w:hAnsi="Times New Roman" w:cs="Times New Roman"/>
          <w:sz w:val="24"/>
        </w:rPr>
        <w:t xml:space="preserve">     Сюжет поэмы – сказочный, в нем все дышит молодостью и здоровьем. Даже печальное не печально, а страшное не страшно, потому что печаль легко превращается в радость, а страшное становится смешным.</w:t>
      </w:r>
    </w:p>
    <w:p w:rsidR="003C5718" w:rsidRPr="003C5718" w:rsidRDefault="003C5718" w:rsidP="00D106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C5718">
        <w:rPr>
          <w:rFonts w:ascii="Times New Roman" w:eastAsia="Calibri" w:hAnsi="Times New Roman" w:cs="Times New Roman"/>
          <w:sz w:val="24"/>
        </w:rPr>
        <w:t xml:space="preserve">     Удивительно, что поэма разделена не на привычные главы или части, а на «песни». И </w:t>
      </w:r>
      <w:proofErr w:type="gramStart"/>
      <w:r w:rsidRPr="003C5718">
        <w:rPr>
          <w:rFonts w:ascii="Times New Roman" w:eastAsia="Calibri" w:hAnsi="Times New Roman" w:cs="Times New Roman"/>
          <w:sz w:val="24"/>
        </w:rPr>
        <w:t>не даром</w:t>
      </w:r>
      <w:proofErr w:type="gramEnd"/>
      <w:r w:rsidRPr="003C5718">
        <w:rPr>
          <w:rFonts w:ascii="Times New Roman" w:eastAsia="Calibri" w:hAnsi="Times New Roman" w:cs="Times New Roman"/>
          <w:sz w:val="24"/>
        </w:rPr>
        <w:t>. В песнях есть рифмы. Прислушайтесь, само слово «песнь» звучит ласково, мягко, певуче. В каждой песне рассказана отдельная история.</w:t>
      </w:r>
    </w:p>
    <w:p w:rsidR="003C5718" w:rsidRPr="003C5718" w:rsidRDefault="003C5718" w:rsidP="00D106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C5718">
        <w:rPr>
          <w:rFonts w:ascii="Times New Roman" w:eastAsia="Calibri" w:hAnsi="Times New Roman" w:cs="Times New Roman"/>
          <w:b/>
          <w:sz w:val="24"/>
        </w:rPr>
        <w:t>Пролог</w:t>
      </w:r>
    </w:p>
    <w:p w:rsidR="003C5718" w:rsidRPr="003C5718" w:rsidRDefault="003C5718" w:rsidP="00D106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1068E">
        <w:rPr>
          <w:rFonts w:ascii="Times New Roman" w:eastAsia="Calibri" w:hAnsi="Times New Roman" w:cs="Times New Roman"/>
          <w:b/>
          <w:sz w:val="24"/>
        </w:rPr>
        <w:t>«У лукоморья дуб зеленый…»</w:t>
      </w:r>
      <w:r w:rsidRPr="003C5718">
        <w:rPr>
          <w:rFonts w:ascii="Times New Roman" w:eastAsia="Calibri" w:hAnsi="Times New Roman" w:cs="Times New Roman"/>
          <w:sz w:val="24"/>
        </w:rPr>
        <w:t xml:space="preserve"> - пролог поэмы. Это вступление. Оно представляет собой «собирательное» полотно сказочных мотивов, изобилующее необыкновенным, волшебным. Картины, изображенные в прологе, даны поэтом необычайно выразительно: часто несколько пушкинских строк или слов вызывают у читателя художественные образы представление о картине, героях.</w:t>
      </w:r>
    </w:p>
    <w:p w:rsidR="003C5718" w:rsidRPr="003C5718" w:rsidRDefault="003C5718" w:rsidP="00D106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C5718">
        <w:rPr>
          <w:rFonts w:ascii="Times New Roman" w:eastAsia="Calibri" w:hAnsi="Times New Roman" w:cs="Times New Roman"/>
          <w:sz w:val="24"/>
        </w:rPr>
        <w:t xml:space="preserve">     Пушкинские строки пролога переносят нас в сказочный мир, где «ученый кот» выступает в роли сказочника.</w:t>
      </w:r>
    </w:p>
    <w:p w:rsidR="003C5718" w:rsidRPr="003C5718" w:rsidRDefault="003C5718" w:rsidP="00D106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C5718">
        <w:rPr>
          <w:rFonts w:ascii="Times New Roman" w:eastAsia="Calibri" w:hAnsi="Times New Roman" w:cs="Times New Roman"/>
          <w:sz w:val="24"/>
        </w:rPr>
        <w:t xml:space="preserve">     Пушкин начинает пролог с общей картины сказочного мира: времени, места. Сам автор любуется этой картиной, очаровывая ею и читателя:</w:t>
      </w:r>
    </w:p>
    <w:p w:rsidR="003C5718" w:rsidRPr="003C5718" w:rsidRDefault="00D1068E" w:rsidP="00D106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ab/>
      </w:r>
      <w:r>
        <w:rPr>
          <w:rFonts w:ascii="Times New Roman" w:eastAsia="Calibri" w:hAnsi="Times New Roman" w:cs="Times New Roman"/>
          <w:sz w:val="24"/>
        </w:rPr>
        <w:tab/>
        <w:t xml:space="preserve">У Лукоморья дуб зеленый;   </w:t>
      </w:r>
      <w:r w:rsidR="003C5718" w:rsidRPr="003C5718">
        <w:rPr>
          <w:rFonts w:ascii="Times New Roman" w:eastAsia="Calibri" w:hAnsi="Times New Roman" w:cs="Times New Roman"/>
          <w:sz w:val="24"/>
        </w:rPr>
        <w:t>Златая цепь на дубе том:</w:t>
      </w:r>
    </w:p>
    <w:p w:rsidR="003C5718" w:rsidRPr="003C5718" w:rsidRDefault="00D1068E" w:rsidP="00D106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ab/>
      </w:r>
      <w:r>
        <w:rPr>
          <w:rFonts w:ascii="Times New Roman" w:eastAsia="Calibri" w:hAnsi="Times New Roman" w:cs="Times New Roman"/>
          <w:sz w:val="24"/>
        </w:rPr>
        <w:tab/>
        <w:t>И днем и ночью кот ученый</w:t>
      </w:r>
      <w:proofErr w:type="gramStart"/>
      <w:r>
        <w:rPr>
          <w:rFonts w:ascii="Times New Roman" w:eastAsia="Calibri" w:hAnsi="Times New Roman" w:cs="Times New Roman"/>
          <w:sz w:val="24"/>
        </w:rPr>
        <w:t xml:space="preserve">  </w:t>
      </w:r>
      <w:r w:rsidR="003C5718" w:rsidRPr="003C5718">
        <w:rPr>
          <w:rFonts w:ascii="Times New Roman" w:eastAsia="Calibri" w:hAnsi="Times New Roman" w:cs="Times New Roman"/>
          <w:sz w:val="24"/>
        </w:rPr>
        <w:t>В</w:t>
      </w:r>
      <w:proofErr w:type="gramEnd"/>
      <w:r w:rsidR="003C5718" w:rsidRPr="003C5718">
        <w:rPr>
          <w:rFonts w:ascii="Times New Roman" w:eastAsia="Calibri" w:hAnsi="Times New Roman" w:cs="Times New Roman"/>
          <w:sz w:val="24"/>
        </w:rPr>
        <w:t>се ходит по цепи кругом;</w:t>
      </w:r>
    </w:p>
    <w:p w:rsidR="003C5718" w:rsidRPr="003C5718" w:rsidRDefault="00D1068E" w:rsidP="00D106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ab/>
      </w:r>
      <w:r>
        <w:rPr>
          <w:rFonts w:ascii="Times New Roman" w:eastAsia="Calibri" w:hAnsi="Times New Roman" w:cs="Times New Roman"/>
          <w:sz w:val="24"/>
        </w:rPr>
        <w:tab/>
        <w:t xml:space="preserve">Идет направо – песнь заводит, </w:t>
      </w:r>
      <w:r w:rsidR="003C5718" w:rsidRPr="003C5718">
        <w:rPr>
          <w:rFonts w:ascii="Times New Roman" w:eastAsia="Calibri" w:hAnsi="Times New Roman" w:cs="Times New Roman"/>
          <w:sz w:val="24"/>
        </w:rPr>
        <w:t>Налево – сказку говорит.</w:t>
      </w:r>
    </w:p>
    <w:p w:rsidR="003C5718" w:rsidRPr="003C5718" w:rsidRDefault="003C5718" w:rsidP="00D1068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3C5718">
        <w:rPr>
          <w:rFonts w:ascii="Times New Roman" w:eastAsia="Calibri" w:hAnsi="Times New Roman" w:cs="Times New Roman"/>
          <w:b/>
          <w:sz w:val="24"/>
        </w:rPr>
        <w:t>Поэтическое своеобразие пролога поэмы</w:t>
      </w:r>
    </w:p>
    <w:p w:rsidR="003C5718" w:rsidRPr="003C5718" w:rsidRDefault="003C5718" w:rsidP="00D106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C5718">
        <w:rPr>
          <w:rFonts w:ascii="Times New Roman" w:eastAsia="Calibri" w:hAnsi="Times New Roman" w:cs="Times New Roman"/>
          <w:sz w:val="24"/>
        </w:rPr>
        <w:t xml:space="preserve"> Пролог написан в интонации непринужденного будничного повествования, незаметно переходящего в волшебные образы и сюжеты.</w:t>
      </w:r>
    </w:p>
    <w:p w:rsidR="003C5718" w:rsidRPr="003C5718" w:rsidRDefault="003C5718" w:rsidP="00D106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C5718">
        <w:rPr>
          <w:rFonts w:ascii="Times New Roman" w:eastAsia="Calibri" w:hAnsi="Times New Roman" w:cs="Times New Roman"/>
          <w:sz w:val="24"/>
        </w:rPr>
        <w:t xml:space="preserve">     Читая пушкинские строки, создается впечатление «реальности» сказки. Почему так? Присмотримся к тексту.</w:t>
      </w:r>
    </w:p>
    <w:p w:rsidR="003C5718" w:rsidRPr="003C5718" w:rsidRDefault="003C5718" w:rsidP="00D106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C5718">
        <w:rPr>
          <w:rFonts w:ascii="Times New Roman" w:eastAsia="Calibri" w:hAnsi="Times New Roman" w:cs="Times New Roman"/>
          <w:sz w:val="24"/>
        </w:rPr>
        <w:t xml:space="preserve">     Обратите внимание на глаголы (они используются в настоящем времени), а также на лексические повторы («там»).</w:t>
      </w:r>
    </w:p>
    <w:p w:rsidR="003C5718" w:rsidRPr="003C5718" w:rsidRDefault="003C5718" w:rsidP="00D106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C5718">
        <w:rPr>
          <w:rFonts w:ascii="Times New Roman" w:eastAsia="Calibri" w:hAnsi="Times New Roman" w:cs="Times New Roman"/>
          <w:sz w:val="24"/>
        </w:rPr>
        <w:t xml:space="preserve">     Строки пролога завораживают и надолго остаются в памяти. Мы буквально «видим» каждую строку, каждый образ пушкинского Лукоморья.</w:t>
      </w:r>
    </w:p>
    <w:p w:rsidR="00D1068E" w:rsidRDefault="003C5718" w:rsidP="00D106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C5718">
        <w:rPr>
          <w:rFonts w:ascii="Times New Roman" w:eastAsia="Calibri" w:hAnsi="Times New Roman" w:cs="Times New Roman"/>
          <w:sz w:val="24"/>
        </w:rPr>
        <w:t xml:space="preserve">     Пушкинскому тексту присущи напевные интонации, столь при</w:t>
      </w:r>
      <w:r w:rsidR="00D1068E">
        <w:rPr>
          <w:rFonts w:ascii="Times New Roman" w:eastAsia="Calibri" w:hAnsi="Times New Roman" w:cs="Times New Roman"/>
          <w:sz w:val="24"/>
        </w:rPr>
        <w:t>вычные для народной сказки.</w:t>
      </w:r>
    </w:p>
    <w:p w:rsidR="003C5718" w:rsidRPr="003C5718" w:rsidRDefault="003C5718" w:rsidP="00D106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C5718">
        <w:rPr>
          <w:rFonts w:ascii="Times New Roman" w:eastAsia="Calibri" w:hAnsi="Times New Roman" w:cs="Times New Roman"/>
          <w:b/>
          <w:sz w:val="24"/>
        </w:rPr>
        <w:lastRenderedPageBreak/>
        <w:t>Построение поэмы</w:t>
      </w:r>
    </w:p>
    <w:p w:rsidR="003C5718" w:rsidRPr="003C5718" w:rsidRDefault="003C5718" w:rsidP="00D106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C5718">
        <w:rPr>
          <w:rFonts w:ascii="Times New Roman" w:eastAsia="Calibri" w:hAnsi="Times New Roman" w:cs="Times New Roman"/>
          <w:sz w:val="24"/>
        </w:rPr>
        <w:t xml:space="preserve"> </w:t>
      </w:r>
      <w:r w:rsidRPr="00D1068E">
        <w:rPr>
          <w:rFonts w:ascii="Times New Roman" w:eastAsia="Calibri" w:hAnsi="Times New Roman" w:cs="Times New Roman"/>
          <w:b/>
          <w:sz w:val="24"/>
        </w:rPr>
        <w:t>Поэма «Руслан и Людмила</w:t>
      </w:r>
      <w:r w:rsidRPr="003C5718">
        <w:rPr>
          <w:rFonts w:ascii="Times New Roman" w:eastAsia="Calibri" w:hAnsi="Times New Roman" w:cs="Times New Roman"/>
          <w:sz w:val="24"/>
        </w:rPr>
        <w:t>» как бы состоит из нескольких «миров» (из нескольких историй).</w:t>
      </w:r>
    </w:p>
    <w:p w:rsidR="003C5718" w:rsidRPr="003C5718" w:rsidRDefault="003C5718" w:rsidP="00D106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C5718">
        <w:rPr>
          <w:rFonts w:ascii="Times New Roman" w:eastAsia="Calibri" w:hAnsi="Times New Roman" w:cs="Times New Roman"/>
          <w:sz w:val="24"/>
        </w:rPr>
        <w:t xml:space="preserve">     Мы выделили </w:t>
      </w:r>
      <w:r w:rsidRPr="003C5718">
        <w:rPr>
          <w:rFonts w:ascii="Times New Roman" w:eastAsia="Calibri" w:hAnsi="Times New Roman" w:cs="Times New Roman"/>
          <w:b/>
          <w:i/>
          <w:sz w:val="24"/>
        </w:rPr>
        <w:t>нулевой мир</w:t>
      </w:r>
      <w:r w:rsidRPr="003C5718">
        <w:rPr>
          <w:rFonts w:ascii="Times New Roman" w:eastAsia="Calibri" w:hAnsi="Times New Roman" w:cs="Times New Roman"/>
          <w:sz w:val="24"/>
        </w:rPr>
        <w:t xml:space="preserve"> – мир Лукоморья, история Лукоморья. На границе волшебного и </w:t>
      </w:r>
      <w:proofErr w:type="spellStart"/>
      <w:r w:rsidRPr="003C5718">
        <w:rPr>
          <w:rFonts w:ascii="Times New Roman" w:eastAsia="Calibri" w:hAnsi="Times New Roman" w:cs="Times New Roman"/>
          <w:sz w:val="24"/>
        </w:rPr>
        <w:t>неволшебного</w:t>
      </w:r>
      <w:proofErr w:type="spellEnd"/>
      <w:r w:rsidRPr="003C5718">
        <w:rPr>
          <w:rFonts w:ascii="Times New Roman" w:eastAsia="Calibri" w:hAnsi="Times New Roman" w:cs="Times New Roman"/>
          <w:sz w:val="24"/>
        </w:rPr>
        <w:t xml:space="preserve"> мира, но не внутри его, живут персонажи Лукоморья, «персонажи границы», оберегающие вход в волшебный мир: дуб, кот ученый, русалки, избушка на курьих ножках.</w:t>
      </w:r>
    </w:p>
    <w:p w:rsidR="003C5718" w:rsidRPr="003C5718" w:rsidRDefault="003C5718" w:rsidP="00D106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C5718">
        <w:rPr>
          <w:rFonts w:ascii="Times New Roman" w:eastAsia="Calibri" w:hAnsi="Times New Roman" w:cs="Times New Roman"/>
          <w:sz w:val="24"/>
        </w:rPr>
        <w:t xml:space="preserve">     </w:t>
      </w:r>
      <w:r w:rsidRPr="003C5718">
        <w:rPr>
          <w:rFonts w:ascii="Times New Roman" w:eastAsia="Calibri" w:hAnsi="Times New Roman" w:cs="Times New Roman"/>
          <w:b/>
          <w:i/>
          <w:sz w:val="24"/>
        </w:rPr>
        <w:t>Первый мир</w:t>
      </w:r>
      <w:r w:rsidRPr="003C5718">
        <w:rPr>
          <w:rFonts w:ascii="Times New Roman" w:eastAsia="Calibri" w:hAnsi="Times New Roman" w:cs="Times New Roman"/>
          <w:sz w:val="24"/>
        </w:rPr>
        <w:t xml:space="preserve"> – ми</w:t>
      </w:r>
      <w:proofErr w:type="gramStart"/>
      <w:r w:rsidRPr="003C5718">
        <w:rPr>
          <w:rFonts w:ascii="Times New Roman" w:eastAsia="Calibri" w:hAnsi="Times New Roman" w:cs="Times New Roman"/>
          <w:sz w:val="24"/>
        </w:rPr>
        <w:t>р(</w:t>
      </w:r>
      <w:proofErr w:type="gramEnd"/>
      <w:r w:rsidRPr="003C5718">
        <w:rPr>
          <w:rFonts w:ascii="Times New Roman" w:eastAsia="Calibri" w:hAnsi="Times New Roman" w:cs="Times New Roman"/>
          <w:sz w:val="24"/>
        </w:rPr>
        <w:t xml:space="preserve">история Финна и </w:t>
      </w:r>
      <w:proofErr w:type="spellStart"/>
      <w:r w:rsidRPr="003C5718">
        <w:rPr>
          <w:rFonts w:ascii="Times New Roman" w:eastAsia="Calibri" w:hAnsi="Times New Roman" w:cs="Times New Roman"/>
          <w:sz w:val="24"/>
        </w:rPr>
        <w:t>Наины</w:t>
      </w:r>
      <w:proofErr w:type="spellEnd"/>
      <w:r w:rsidRPr="003C5718">
        <w:rPr>
          <w:rFonts w:ascii="Times New Roman" w:eastAsia="Calibri" w:hAnsi="Times New Roman" w:cs="Times New Roman"/>
          <w:sz w:val="24"/>
        </w:rPr>
        <w:t>)</w:t>
      </w:r>
    </w:p>
    <w:p w:rsidR="003C5718" w:rsidRPr="003C5718" w:rsidRDefault="003C5718" w:rsidP="00D106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C5718">
        <w:rPr>
          <w:rFonts w:ascii="Times New Roman" w:eastAsia="Calibri" w:hAnsi="Times New Roman" w:cs="Times New Roman"/>
          <w:sz w:val="24"/>
        </w:rPr>
        <w:t xml:space="preserve">     </w:t>
      </w:r>
      <w:r w:rsidRPr="003C5718">
        <w:rPr>
          <w:rFonts w:ascii="Times New Roman" w:eastAsia="Calibri" w:hAnsi="Times New Roman" w:cs="Times New Roman"/>
          <w:b/>
          <w:i/>
          <w:sz w:val="24"/>
        </w:rPr>
        <w:t>Второй мир</w:t>
      </w:r>
      <w:r w:rsidRPr="003C5718">
        <w:rPr>
          <w:rFonts w:ascii="Times New Roman" w:eastAsia="Calibri" w:hAnsi="Times New Roman" w:cs="Times New Roman"/>
          <w:sz w:val="24"/>
        </w:rPr>
        <w:t xml:space="preserve"> – мир Черномора и его брата, история с мечом и головой.</w:t>
      </w:r>
    </w:p>
    <w:p w:rsidR="003C5718" w:rsidRPr="003C5718" w:rsidRDefault="003C5718" w:rsidP="00D106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C5718">
        <w:rPr>
          <w:rFonts w:ascii="Times New Roman" w:eastAsia="Calibri" w:hAnsi="Times New Roman" w:cs="Times New Roman"/>
          <w:sz w:val="24"/>
        </w:rPr>
        <w:t xml:space="preserve">     </w:t>
      </w:r>
      <w:r w:rsidRPr="003C5718">
        <w:rPr>
          <w:rFonts w:ascii="Times New Roman" w:eastAsia="Calibri" w:hAnsi="Times New Roman" w:cs="Times New Roman"/>
          <w:b/>
          <w:i/>
          <w:sz w:val="24"/>
        </w:rPr>
        <w:t>Третий мир</w:t>
      </w:r>
      <w:r w:rsidRPr="003C5718">
        <w:rPr>
          <w:rFonts w:ascii="Times New Roman" w:eastAsia="Calibri" w:hAnsi="Times New Roman" w:cs="Times New Roman"/>
          <w:sz w:val="24"/>
        </w:rPr>
        <w:t xml:space="preserve"> – мир Руслана и Людмилы.</w:t>
      </w:r>
    </w:p>
    <w:p w:rsidR="003C5718" w:rsidRPr="003C5718" w:rsidRDefault="003C5718" w:rsidP="00D106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C5718">
        <w:rPr>
          <w:rFonts w:ascii="Times New Roman" w:eastAsia="Calibri" w:hAnsi="Times New Roman" w:cs="Times New Roman"/>
          <w:sz w:val="24"/>
        </w:rPr>
        <w:t xml:space="preserve">     </w:t>
      </w:r>
      <w:r w:rsidRPr="003C5718">
        <w:rPr>
          <w:rFonts w:ascii="Times New Roman" w:eastAsia="Calibri" w:hAnsi="Times New Roman" w:cs="Times New Roman"/>
          <w:b/>
          <w:i/>
          <w:sz w:val="24"/>
        </w:rPr>
        <w:t>Четвертый мир</w:t>
      </w:r>
      <w:r w:rsidRPr="003C5718">
        <w:rPr>
          <w:rFonts w:ascii="Times New Roman" w:eastAsia="Calibri" w:hAnsi="Times New Roman" w:cs="Times New Roman"/>
          <w:sz w:val="24"/>
        </w:rPr>
        <w:t xml:space="preserve"> – мир Ратмира, мир любви и покоя.</w:t>
      </w:r>
    </w:p>
    <w:p w:rsidR="003C5718" w:rsidRPr="003C5718" w:rsidRDefault="003C5718" w:rsidP="00D106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C5718">
        <w:rPr>
          <w:rFonts w:ascii="Times New Roman" w:eastAsia="Calibri" w:hAnsi="Times New Roman" w:cs="Times New Roman"/>
          <w:sz w:val="24"/>
        </w:rPr>
        <w:t xml:space="preserve">     Это пять разных времен, которые текут по-разному. История Лукоморья погружена в вечность: так было всегда и так всегда будет. История Финна и </w:t>
      </w:r>
      <w:proofErr w:type="spellStart"/>
      <w:r w:rsidRPr="003C5718">
        <w:rPr>
          <w:rFonts w:ascii="Times New Roman" w:eastAsia="Calibri" w:hAnsi="Times New Roman" w:cs="Times New Roman"/>
          <w:sz w:val="24"/>
        </w:rPr>
        <w:t>Наины</w:t>
      </w:r>
      <w:proofErr w:type="spellEnd"/>
      <w:r w:rsidRPr="003C5718">
        <w:rPr>
          <w:rFonts w:ascii="Times New Roman" w:eastAsia="Calibri" w:hAnsi="Times New Roman" w:cs="Times New Roman"/>
          <w:sz w:val="24"/>
        </w:rPr>
        <w:t xml:space="preserve"> – далекое прошлое, в котором завязываются узелки будущих конфликтов. История Руслана и Людмилы – это настоящее поэмы, рассказ о том, что происходит «здесь и теперь». История Черномора и его брата – это история пророчества, происхождение волшебства в поэме. История Ратмира – как бы мир идиллического будущего, вечной любви и покоя, где время останавливается.</w:t>
      </w:r>
    </w:p>
    <w:p w:rsidR="003C5718" w:rsidRPr="003C5718" w:rsidRDefault="003C5718" w:rsidP="00D1068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3C5718">
        <w:rPr>
          <w:rFonts w:ascii="Times New Roman" w:eastAsia="Calibri" w:hAnsi="Times New Roman" w:cs="Times New Roman"/>
          <w:b/>
          <w:sz w:val="24"/>
        </w:rPr>
        <w:t>Сказочные традиции</w:t>
      </w:r>
    </w:p>
    <w:p w:rsidR="003C5718" w:rsidRPr="003C5718" w:rsidRDefault="003C5718" w:rsidP="00D106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C5718">
        <w:rPr>
          <w:rFonts w:ascii="Times New Roman" w:eastAsia="Calibri" w:hAnsi="Times New Roman" w:cs="Times New Roman"/>
          <w:sz w:val="24"/>
        </w:rPr>
        <w:t xml:space="preserve"> Все миры в поэме, кроме Лукоморья, сталкиваются между собой. В каждом мире для героев существуют какие-то препятствия, которые они должны преодолевать. Это как в традиции волшебной сказки. </w:t>
      </w:r>
    </w:p>
    <w:p w:rsidR="003C5718" w:rsidRPr="003C5718" w:rsidRDefault="003C5718" w:rsidP="00D106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C5718">
        <w:rPr>
          <w:rFonts w:ascii="Times New Roman" w:eastAsia="Calibri" w:hAnsi="Times New Roman" w:cs="Times New Roman"/>
          <w:sz w:val="24"/>
        </w:rPr>
        <w:t xml:space="preserve">     </w:t>
      </w:r>
      <w:r w:rsidRPr="00D1068E">
        <w:rPr>
          <w:rFonts w:ascii="Times New Roman" w:eastAsia="Calibri" w:hAnsi="Times New Roman" w:cs="Times New Roman"/>
          <w:b/>
          <w:sz w:val="24"/>
        </w:rPr>
        <w:t>Рассмотрим героев поэмы</w:t>
      </w:r>
      <w:r w:rsidRPr="003C5718">
        <w:rPr>
          <w:rFonts w:ascii="Times New Roman" w:eastAsia="Calibri" w:hAnsi="Times New Roman" w:cs="Times New Roman"/>
          <w:sz w:val="24"/>
        </w:rPr>
        <w:t>.</w:t>
      </w:r>
    </w:p>
    <w:p w:rsidR="003C5718" w:rsidRPr="003C5718" w:rsidRDefault="003C5718" w:rsidP="00D106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C5718">
        <w:rPr>
          <w:rFonts w:ascii="Times New Roman" w:eastAsia="Calibri" w:hAnsi="Times New Roman" w:cs="Times New Roman"/>
          <w:sz w:val="24"/>
        </w:rPr>
        <w:t xml:space="preserve">     </w:t>
      </w:r>
      <w:r w:rsidRPr="00D1068E">
        <w:rPr>
          <w:rFonts w:ascii="Times New Roman" w:eastAsia="Calibri" w:hAnsi="Times New Roman" w:cs="Times New Roman"/>
          <w:b/>
          <w:sz w:val="24"/>
        </w:rPr>
        <w:t>Руслан</w:t>
      </w:r>
      <w:r w:rsidRPr="003C5718">
        <w:rPr>
          <w:rFonts w:ascii="Times New Roman" w:eastAsia="Calibri" w:hAnsi="Times New Roman" w:cs="Times New Roman"/>
          <w:sz w:val="24"/>
        </w:rPr>
        <w:t>, отважный витязь, выдерживает все испытания и побеждает. Он проходит в волшебный мир и возвращается обратно.</w:t>
      </w:r>
    </w:p>
    <w:p w:rsidR="003C5718" w:rsidRPr="003C5718" w:rsidRDefault="003C5718" w:rsidP="00D106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1068E">
        <w:rPr>
          <w:rFonts w:ascii="Times New Roman" w:eastAsia="Calibri" w:hAnsi="Times New Roman" w:cs="Times New Roman"/>
          <w:b/>
          <w:sz w:val="24"/>
        </w:rPr>
        <w:t xml:space="preserve">     </w:t>
      </w:r>
      <w:proofErr w:type="spellStart"/>
      <w:r w:rsidRPr="00D1068E">
        <w:rPr>
          <w:rFonts w:ascii="Times New Roman" w:eastAsia="Calibri" w:hAnsi="Times New Roman" w:cs="Times New Roman"/>
          <w:b/>
          <w:sz w:val="24"/>
        </w:rPr>
        <w:t>Рогдай</w:t>
      </w:r>
      <w:proofErr w:type="spellEnd"/>
      <w:r w:rsidRPr="003C5718">
        <w:rPr>
          <w:rFonts w:ascii="Times New Roman" w:eastAsia="Calibri" w:hAnsi="Times New Roman" w:cs="Times New Roman"/>
          <w:sz w:val="24"/>
        </w:rPr>
        <w:t xml:space="preserve"> стремится к испытаниям, но гибнет в бою. Он не пересекает границу волшебного мира.</w:t>
      </w:r>
    </w:p>
    <w:p w:rsidR="003C5718" w:rsidRPr="003C5718" w:rsidRDefault="003C5718" w:rsidP="00D106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1068E">
        <w:rPr>
          <w:rFonts w:ascii="Times New Roman" w:eastAsia="Calibri" w:hAnsi="Times New Roman" w:cs="Times New Roman"/>
          <w:b/>
          <w:sz w:val="24"/>
        </w:rPr>
        <w:t xml:space="preserve">     </w:t>
      </w:r>
      <w:proofErr w:type="spellStart"/>
      <w:r w:rsidRPr="00D1068E">
        <w:rPr>
          <w:rFonts w:ascii="Times New Roman" w:eastAsia="Calibri" w:hAnsi="Times New Roman" w:cs="Times New Roman"/>
          <w:b/>
          <w:sz w:val="24"/>
        </w:rPr>
        <w:t>Фарлаф</w:t>
      </w:r>
      <w:proofErr w:type="spellEnd"/>
      <w:r w:rsidRPr="003C5718">
        <w:rPr>
          <w:rFonts w:ascii="Times New Roman" w:eastAsia="Calibri" w:hAnsi="Times New Roman" w:cs="Times New Roman"/>
          <w:sz w:val="24"/>
        </w:rPr>
        <w:t xml:space="preserve"> – шут в поэме. Он пересекает границу волшебного мира, но, подвергаясь испытаниям, ведет себя трусливо и смешно. </w:t>
      </w:r>
      <w:proofErr w:type="spellStart"/>
      <w:r w:rsidRPr="003C5718">
        <w:rPr>
          <w:rFonts w:ascii="Times New Roman" w:eastAsia="Calibri" w:hAnsi="Times New Roman" w:cs="Times New Roman"/>
          <w:sz w:val="24"/>
        </w:rPr>
        <w:t>Фарлаф</w:t>
      </w:r>
      <w:proofErr w:type="spellEnd"/>
      <w:r w:rsidRPr="003C5718">
        <w:rPr>
          <w:rFonts w:ascii="Times New Roman" w:eastAsia="Calibri" w:hAnsi="Times New Roman" w:cs="Times New Roman"/>
          <w:sz w:val="24"/>
        </w:rPr>
        <w:t xml:space="preserve"> вызывает только смех и осуждение.</w:t>
      </w:r>
    </w:p>
    <w:p w:rsidR="003C5718" w:rsidRPr="003C5718" w:rsidRDefault="003C5718" w:rsidP="00D106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C5718">
        <w:rPr>
          <w:rFonts w:ascii="Times New Roman" w:eastAsia="Calibri" w:hAnsi="Times New Roman" w:cs="Times New Roman"/>
          <w:sz w:val="24"/>
        </w:rPr>
        <w:t xml:space="preserve">     </w:t>
      </w:r>
      <w:r w:rsidRPr="00D1068E">
        <w:rPr>
          <w:rFonts w:ascii="Times New Roman" w:eastAsia="Calibri" w:hAnsi="Times New Roman" w:cs="Times New Roman"/>
          <w:b/>
          <w:sz w:val="24"/>
        </w:rPr>
        <w:t>Ратмир</w:t>
      </w:r>
      <w:r w:rsidRPr="003C5718">
        <w:rPr>
          <w:rFonts w:ascii="Times New Roman" w:eastAsia="Calibri" w:hAnsi="Times New Roman" w:cs="Times New Roman"/>
          <w:sz w:val="24"/>
        </w:rPr>
        <w:t xml:space="preserve"> тоже не выдерживает испытания, но создает свой особый мир, мир любви и покоя (в волшебный мир Ратмир не попадает).</w:t>
      </w:r>
    </w:p>
    <w:p w:rsidR="003C5718" w:rsidRPr="00D1068E" w:rsidRDefault="00D1068E" w:rsidP="00D106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</w:t>
      </w:r>
      <w:r w:rsidR="003C5718" w:rsidRPr="003C5718">
        <w:rPr>
          <w:rFonts w:ascii="Times New Roman" w:eastAsia="Calibri" w:hAnsi="Times New Roman" w:cs="Times New Roman"/>
          <w:b/>
          <w:sz w:val="24"/>
        </w:rPr>
        <w:t>Добро и Зло</w:t>
      </w:r>
    </w:p>
    <w:p w:rsidR="003C5718" w:rsidRPr="003C5718" w:rsidRDefault="003C5718" w:rsidP="00D106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1068E">
        <w:rPr>
          <w:rFonts w:ascii="Times New Roman" w:eastAsia="Calibri" w:hAnsi="Times New Roman" w:cs="Times New Roman"/>
          <w:b/>
          <w:sz w:val="24"/>
        </w:rPr>
        <w:t xml:space="preserve">   «Руслан и Людмила»</w:t>
      </w:r>
      <w:r w:rsidRPr="003C5718">
        <w:rPr>
          <w:rFonts w:ascii="Times New Roman" w:eastAsia="Calibri" w:hAnsi="Times New Roman" w:cs="Times New Roman"/>
          <w:sz w:val="24"/>
        </w:rPr>
        <w:t xml:space="preserve"> - это сказочная поэма.</w:t>
      </w:r>
    </w:p>
    <w:p w:rsidR="003C5718" w:rsidRPr="003C5718" w:rsidRDefault="003C5718" w:rsidP="00D106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C5718">
        <w:rPr>
          <w:rFonts w:ascii="Times New Roman" w:eastAsia="Calibri" w:hAnsi="Times New Roman" w:cs="Times New Roman"/>
          <w:sz w:val="24"/>
        </w:rPr>
        <w:t xml:space="preserve">     Похищение невесты, ее поиски, мотив соперничества, пребывание героини в заколдованном царстве, совершение подвигов для ее спасения и, наконец, счастливый конец – все это похоже на сказку. Но по ходу повествования, внутри сюжета, происходит постоянное сталкивание сказочного и самого обыденного, фантастического и бытового. Колдунья оказывается не только злой, но и жалкой старухой, свирепый чародей Черномор – немощным стариком.</w:t>
      </w:r>
    </w:p>
    <w:p w:rsidR="003C5718" w:rsidRPr="003C5718" w:rsidRDefault="003C5718" w:rsidP="00D106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C5718">
        <w:rPr>
          <w:rFonts w:ascii="Times New Roman" w:eastAsia="Calibri" w:hAnsi="Times New Roman" w:cs="Times New Roman"/>
          <w:sz w:val="24"/>
        </w:rPr>
        <w:t xml:space="preserve">     В произведении все время описывается битва Добра и Зла. И если в одном мире Зло усиливается (восстали печенеги), то в другом мире усиливается Добро (Финн оживляет Руслана, чтобы он противостоял печенегам).</w:t>
      </w:r>
    </w:p>
    <w:p w:rsidR="003C5718" w:rsidRPr="003C5718" w:rsidRDefault="003C5718" w:rsidP="00D106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C5718">
        <w:rPr>
          <w:rFonts w:ascii="Times New Roman" w:eastAsia="Calibri" w:hAnsi="Times New Roman" w:cs="Times New Roman"/>
          <w:sz w:val="24"/>
        </w:rPr>
        <w:t xml:space="preserve">     Торжество правды над коварством, злобой и насилием – вот содержание поэмы.</w:t>
      </w:r>
    </w:p>
    <w:p w:rsidR="003C5718" w:rsidRPr="003C5718" w:rsidRDefault="00D1068E" w:rsidP="00D106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C5718">
        <w:rPr>
          <w:rFonts w:ascii="Times New Roman" w:hAnsi="Times New Roman" w:cs="Times New Roman"/>
          <w:sz w:val="24"/>
          <w:szCs w:val="24"/>
        </w:rPr>
        <w:t>.</w:t>
      </w:r>
      <w:r w:rsidRPr="003C5718">
        <w:rPr>
          <w:rFonts w:ascii="Times New Roman" w:hAnsi="Times New Roman" w:cs="Times New Roman"/>
          <w:b/>
          <w:sz w:val="24"/>
          <w:szCs w:val="24"/>
        </w:rPr>
        <w:t>Подводим итоги урока</w:t>
      </w:r>
      <w:r w:rsidR="003C5718" w:rsidRPr="003C5718">
        <w:rPr>
          <w:rFonts w:ascii="Times New Roman" w:eastAsia="Calibri" w:hAnsi="Times New Roman" w:cs="Times New Roman"/>
          <w:sz w:val="24"/>
        </w:rPr>
        <w:tab/>
      </w:r>
      <w:r w:rsidR="003C5718" w:rsidRPr="003C5718">
        <w:rPr>
          <w:rFonts w:ascii="Times New Roman" w:eastAsia="Calibri" w:hAnsi="Times New Roman" w:cs="Times New Roman"/>
          <w:b/>
          <w:sz w:val="24"/>
        </w:rPr>
        <w:t>Заключение</w:t>
      </w:r>
    </w:p>
    <w:p w:rsidR="003C5718" w:rsidRPr="003C5718" w:rsidRDefault="003C5718" w:rsidP="00D106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C5718">
        <w:rPr>
          <w:rFonts w:ascii="Times New Roman" w:eastAsia="Calibri" w:hAnsi="Times New Roman" w:cs="Times New Roman"/>
          <w:sz w:val="24"/>
        </w:rPr>
        <w:t xml:space="preserve">Прошло более 200 лет со дня рождения </w:t>
      </w:r>
      <w:proofErr w:type="spellStart"/>
      <w:r w:rsidRPr="003C5718">
        <w:rPr>
          <w:rFonts w:ascii="Times New Roman" w:eastAsia="Calibri" w:hAnsi="Times New Roman" w:cs="Times New Roman"/>
          <w:sz w:val="24"/>
        </w:rPr>
        <w:t>А.С.Пушкина</w:t>
      </w:r>
      <w:proofErr w:type="spellEnd"/>
      <w:r w:rsidRPr="003C5718">
        <w:rPr>
          <w:rFonts w:ascii="Times New Roman" w:eastAsia="Calibri" w:hAnsi="Times New Roman" w:cs="Times New Roman"/>
          <w:sz w:val="24"/>
        </w:rPr>
        <w:t xml:space="preserve">, а его произведения продолжают жить, становятся с годами все </w:t>
      </w:r>
      <w:proofErr w:type="gramStart"/>
      <w:r w:rsidRPr="003C5718">
        <w:rPr>
          <w:rFonts w:ascii="Times New Roman" w:eastAsia="Calibri" w:hAnsi="Times New Roman" w:cs="Times New Roman"/>
          <w:sz w:val="24"/>
        </w:rPr>
        <w:t>более читаемыми</w:t>
      </w:r>
      <w:proofErr w:type="gramEnd"/>
      <w:r w:rsidRPr="003C5718">
        <w:rPr>
          <w:rFonts w:ascii="Times New Roman" w:eastAsia="Calibri" w:hAnsi="Times New Roman" w:cs="Times New Roman"/>
          <w:sz w:val="24"/>
        </w:rPr>
        <w:t xml:space="preserve"> и любимыми в нашей стране и за рубежом.</w:t>
      </w:r>
    </w:p>
    <w:p w:rsidR="003C5718" w:rsidRPr="003C5718" w:rsidRDefault="003C5718" w:rsidP="00D1068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9E02B6" w:rsidRDefault="00D1068E" w:rsidP="00D1068E">
      <w:pPr>
        <w:pStyle w:val="a4"/>
        <w:jc w:val="both"/>
        <w:rPr>
          <w:rFonts w:ascii="Century Schoolbook" w:eastAsia="Times New Roman" w:hAnsi="Century Schoolbook" w:cs="Century Schoolbook"/>
          <w:b/>
          <w:bCs/>
          <w:color w:val="000000"/>
          <w:sz w:val="21"/>
          <w:szCs w:val="21"/>
          <w:lang w:eastAsia="ru-RU"/>
        </w:rPr>
      </w:pPr>
      <w:r w:rsidRPr="00A60C59">
        <w:rPr>
          <w:rFonts w:ascii="Century Schoolbook" w:eastAsia="Times New Roman" w:hAnsi="Century Schoolbook" w:cs="Century Schoolbook"/>
          <w:b/>
          <w:bCs/>
          <w:color w:val="000000"/>
          <w:sz w:val="21"/>
          <w:szCs w:val="21"/>
          <w:lang w:eastAsia="ru-RU"/>
        </w:rPr>
        <w:t>Задание на дом</w:t>
      </w:r>
      <w:r>
        <w:rPr>
          <w:rFonts w:ascii="Century Schoolbook" w:eastAsia="Times New Roman" w:hAnsi="Century Schoolbook" w:cs="Century Schoolbook"/>
          <w:b/>
          <w:bCs/>
          <w:color w:val="000000"/>
          <w:sz w:val="21"/>
          <w:szCs w:val="21"/>
          <w:lang w:eastAsia="ru-RU"/>
        </w:rPr>
        <w:t>: Выучить отрывок</w:t>
      </w:r>
    </w:p>
    <w:p w:rsidR="00622B5F" w:rsidRDefault="00622B5F" w:rsidP="00D1068E">
      <w:pPr>
        <w:pStyle w:val="a4"/>
        <w:jc w:val="both"/>
        <w:rPr>
          <w:rFonts w:ascii="Century Schoolbook" w:eastAsia="Times New Roman" w:hAnsi="Century Schoolbook" w:cs="Century Schoolbook"/>
          <w:b/>
          <w:bCs/>
          <w:color w:val="000000"/>
          <w:sz w:val="21"/>
          <w:szCs w:val="21"/>
          <w:lang w:eastAsia="ru-RU"/>
        </w:rPr>
      </w:pPr>
    </w:p>
    <w:p w:rsidR="00622B5F" w:rsidRDefault="00622B5F" w:rsidP="00D1068E">
      <w:pPr>
        <w:pStyle w:val="a4"/>
        <w:jc w:val="both"/>
        <w:rPr>
          <w:rFonts w:ascii="Century Schoolbook" w:eastAsia="Times New Roman" w:hAnsi="Century Schoolbook" w:cs="Century Schoolbook"/>
          <w:b/>
          <w:bCs/>
          <w:color w:val="000000"/>
          <w:sz w:val="21"/>
          <w:szCs w:val="21"/>
          <w:lang w:eastAsia="ru-RU"/>
        </w:rPr>
      </w:pPr>
    </w:p>
    <w:p w:rsidR="00622B5F" w:rsidRDefault="00622B5F" w:rsidP="00D1068E">
      <w:pPr>
        <w:pStyle w:val="a4"/>
        <w:jc w:val="both"/>
        <w:rPr>
          <w:rFonts w:ascii="Century Schoolbook" w:eastAsia="Times New Roman" w:hAnsi="Century Schoolbook" w:cs="Century Schoolbook"/>
          <w:b/>
          <w:bCs/>
          <w:color w:val="000000"/>
          <w:sz w:val="21"/>
          <w:szCs w:val="21"/>
          <w:lang w:eastAsia="ru-RU"/>
        </w:rPr>
      </w:pPr>
    </w:p>
    <w:p w:rsidR="00622B5F" w:rsidRDefault="00622B5F" w:rsidP="00D1068E">
      <w:pPr>
        <w:pStyle w:val="a4"/>
        <w:jc w:val="both"/>
        <w:rPr>
          <w:rFonts w:ascii="Century Schoolbook" w:eastAsia="Times New Roman" w:hAnsi="Century Schoolbook" w:cs="Century Schoolbook"/>
          <w:b/>
          <w:bCs/>
          <w:color w:val="000000"/>
          <w:sz w:val="21"/>
          <w:szCs w:val="21"/>
          <w:lang w:eastAsia="ru-RU"/>
        </w:rPr>
      </w:pPr>
    </w:p>
    <w:p w:rsidR="00622B5F" w:rsidRDefault="00622B5F" w:rsidP="00D1068E">
      <w:pPr>
        <w:pStyle w:val="a4"/>
        <w:jc w:val="both"/>
        <w:rPr>
          <w:rFonts w:ascii="Century Schoolbook" w:eastAsia="Times New Roman" w:hAnsi="Century Schoolbook" w:cs="Century Schoolbook"/>
          <w:b/>
          <w:bCs/>
          <w:color w:val="000000"/>
          <w:sz w:val="21"/>
          <w:szCs w:val="21"/>
          <w:lang w:eastAsia="ru-RU"/>
        </w:rPr>
      </w:pPr>
    </w:p>
    <w:p w:rsidR="00622B5F" w:rsidRDefault="00622B5F" w:rsidP="00D1068E">
      <w:pPr>
        <w:pStyle w:val="a4"/>
        <w:jc w:val="both"/>
        <w:rPr>
          <w:rFonts w:ascii="Century Schoolbook" w:eastAsia="Times New Roman" w:hAnsi="Century Schoolbook" w:cs="Century Schoolbook"/>
          <w:b/>
          <w:bCs/>
          <w:color w:val="000000"/>
          <w:sz w:val="21"/>
          <w:szCs w:val="21"/>
          <w:lang w:eastAsia="ru-RU"/>
        </w:rPr>
      </w:pPr>
    </w:p>
    <w:p w:rsidR="00622B5F" w:rsidRDefault="00622B5F" w:rsidP="00D1068E">
      <w:pPr>
        <w:pStyle w:val="a4"/>
        <w:jc w:val="both"/>
        <w:rPr>
          <w:rFonts w:ascii="Century Schoolbook" w:eastAsia="Times New Roman" w:hAnsi="Century Schoolbook" w:cs="Century Schoolbook"/>
          <w:b/>
          <w:bCs/>
          <w:color w:val="000000"/>
          <w:sz w:val="21"/>
          <w:szCs w:val="21"/>
          <w:lang w:eastAsia="ru-RU"/>
        </w:rPr>
      </w:pPr>
    </w:p>
    <w:p w:rsidR="00622B5F" w:rsidRDefault="00622B5F" w:rsidP="00D1068E">
      <w:pPr>
        <w:pStyle w:val="a4"/>
        <w:jc w:val="both"/>
        <w:rPr>
          <w:rFonts w:ascii="Century Schoolbook" w:eastAsia="Times New Roman" w:hAnsi="Century Schoolbook" w:cs="Century Schoolbook"/>
          <w:b/>
          <w:bCs/>
          <w:color w:val="000000"/>
          <w:sz w:val="21"/>
          <w:szCs w:val="21"/>
          <w:lang w:eastAsia="ru-RU"/>
        </w:rPr>
      </w:pPr>
    </w:p>
    <w:p w:rsidR="00622B5F" w:rsidRDefault="00622B5F" w:rsidP="00D1068E">
      <w:pPr>
        <w:pStyle w:val="a4"/>
        <w:jc w:val="both"/>
        <w:rPr>
          <w:rFonts w:ascii="Century Schoolbook" w:eastAsia="Times New Roman" w:hAnsi="Century Schoolbook" w:cs="Century Schoolbook"/>
          <w:b/>
          <w:bCs/>
          <w:color w:val="000000"/>
          <w:sz w:val="21"/>
          <w:szCs w:val="21"/>
          <w:lang w:eastAsia="ru-RU"/>
        </w:rPr>
      </w:pPr>
    </w:p>
    <w:p w:rsidR="00622B5F" w:rsidRDefault="00622B5F" w:rsidP="00D1068E">
      <w:pPr>
        <w:pStyle w:val="a4"/>
        <w:jc w:val="both"/>
        <w:rPr>
          <w:rFonts w:ascii="Century Schoolbook" w:eastAsia="Times New Roman" w:hAnsi="Century Schoolbook" w:cs="Century Schoolbook"/>
          <w:b/>
          <w:bCs/>
          <w:color w:val="000000"/>
          <w:sz w:val="21"/>
          <w:szCs w:val="21"/>
          <w:lang w:eastAsia="ru-RU"/>
        </w:rPr>
      </w:pPr>
    </w:p>
    <w:p w:rsidR="00622B5F" w:rsidRDefault="00622B5F" w:rsidP="00D1068E">
      <w:pPr>
        <w:pStyle w:val="a4"/>
        <w:jc w:val="both"/>
        <w:rPr>
          <w:rFonts w:ascii="Century Schoolbook" w:eastAsia="Times New Roman" w:hAnsi="Century Schoolbook" w:cs="Century Schoolbook"/>
          <w:b/>
          <w:bCs/>
          <w:color w:val="000000"/>
          <w:sz w:val="21"/>
          <w:szCs w:val="21"/>
          <w:lang w:eastAsia="ru-RU"/>
        </w:rPr>
      </w:pPr>
    </w:p>
    <w:p w:rsidR="00F23325" w:rsidRDefault="00F23325" w:rsidP="00D1068E">
      <w:pPr>
        <w:pStyle w:val="a4"/>
        <w:jc w:val="both"/>
        <w:rPr>
          <w:rFonts w:ascii="Century Schoolbook" w:eastAsia="Times New Roman" w:hAnsi="Century Schoolbook" w:cs="Century Schoolbook"/>
          <w:b/>
          <w:bCs/>
          <w:color w:val="000000"/>
          <w:sz w:val="21"/>
          <w:szCs w:val="21"/>
          <w:lang w:eastAsia="ru-RU"/>
        </w:rPr>
      </w:pPr>
    </w:p>
    <w:p w:rsidR="00F23325" w:rsidRDefault="00F23325" w:rsidP="00D1068E">
      <w:pPr>
        <w:pStyle w:val="a4"/>
        <w:jc w:val="both"/>
        <w:rPr>
          <w:rFonts w:ascii="Century Schoolbook" w:eastAsia="Times New Roman" w:hAnsi="Century Schoolbook" w:cs="Century Schoolbook"/>
          <w:b/>
          <w:bCs/>
          <w:color w:val="000000"/>
          <w:sz w:val="21"/>
          <w:szCs w:val="21"/>
          <w:lang w:eastAsia="ru-RU"/>
        </w:rPr>
      </w:pPr>
    </w:p>
    <w:p w:rsidR="00F23325" w:rsidRDefault="00F23325" w:rsidP="00D1068E">
      <w:pPr>
        <w:pStyle w:val="a4"/>
        <w:jc w:val="both"/>
        <w:rPr>
          <w:rFonts w:ascii="Century Schoolbook" w:eastAsia="Times New Roman" w:hAnsi="Century Schoolbook" w:cs="Century Schoolbook"/>
          <w:b/>
          <w:bCs/>
          <w:color w:val="000000"/>
          <w:sz w:val="21"/>
          <w:szCs w:val="21"/>
          <w:lang w:eastAsia="ru-RU"/>
        </w:rPr>
      </w:pPr>
    </w:p>
    <w:p w:rsidR="00F23325" w:rsidRPr="007A0590" w:rsidRDefault="00F23325" w:rsidP="00F233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z-Cyrl-UZ" w:eastAsia="ru-RU"/>
        </w:rPr>
      </w:pPr>
      <w:r w:rsidRPr="002F53A1">
        <w:rPr>
          <w:rFonts w:ascii="Times New Roman" w:eastAsia="Calibri" w:hAnsi="Times New Roman" w:cs="Times New Roman"/>
          <w:b/>
          <w:i/>
          <w:iCs/>
          <w:sz w:val="24"/>
          <w:szCs w:val="24"/>
        </w:rPr>
        <w:lastRenderedPageBreak/>
        <w:t xml:space="preserve">Дата урока:__________________         </w:t>
      </w:r>
      <w:r w:rsidRPr="002F53A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z-Cyrl-UZ" w:eastAsia="ru-RU"/>
        </w:rPr>
        <w:t xml:space="preserve">    </w:t>
      </w:r>
      <w:r w:rsidRPr="002F53A1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 </w:t>
      </w:r>
      <w:r w:rsidR="00F13FA6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7</w:t>
      </w:r>
      <w:r w:rsidRPr="002F53A1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 «АБ»   класс</w:t>
      </w:r>
      <w:r w:rsidRPr="002F53A1">
        <w:rPr>
          <w:rFonts w:ascii="Times New Roman" w:eastAsia="Calibri" w:hAnsi="Times New Roman" w:cs="Times New Roman"/>
          <w:b/>
          <w:i/>
          <w:iCs/>
          <w:sz w:val="24"/>
          <w:szCs w:val="24"/>
          <w:lang w:val="uz-Cyrl-UZ"/>
        </w:rPr>
        <w:t xml:space="preserve">                               урок </w:t>
      </w:r>
      <w:r>
        <w:rPr>
          <w:rFonts w:ascii="Times New Roman" w:eastAsia="Calibri" w:hAnsi="Times New Roman" w:cs="Times New Roman"/>
          <w:b/>
          <w:i/>
          <w:iCs/>
          <w:sz w:val="24"/>
          <w:szCs w:val="24"/>
          <w:lang w:val="uz-Cyrl-UZ"/>
        </w:rPr>
        <w:t>5</w:t>
      </w:r>
    </w:p>
    <w:p w:rsidR="00F23325" w:rsidRPr="007A0590" w:rsidRDefault="00F23325" w:rsidP="00F23325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val="uz-Cyrl-UZ" w:eastAsia="ru-RU"/>
        </w:rPr>
      </w:pPr>
    </w:p>
    <w:p w:rsidR="00F23325" w:rsidRPr="00622B5F" w:rsidRDefault="00F23325" w:rsidP="00F23325">
      <w:pPr>
        <w:pStyle w:val="30"/>
        <w:shd w:val="clear" w:color="auto" w:fill="auto"/>
        <w:tabs>
          <w:tab w:val="left" w:leader="underscore" w:pos="950"/>
        </w:tabs>
        <w:ind w:left="120" w:right="100"/>
        <w:rPr>
          <w:rStyle w:val="3Exact"/>
          <w:rFonts w:ascii="Times New Roman" w:hAnsi="Times New Roman" w:cs="Times New Roman"/>
          <w:b/>
          <w:i/>
          <w:sz w:val="28"/>
          <w:szCs w:val="28"/>
        </w:rPr>
      </w:pPr>
      <w:r w:rsidRPr="007A0590">
        <w:rPr>
          <w:rStyle w:val="30ptExact"/>
          <w:rFonts w:ascii="Times New Roman" w:hAnsi="Times New Roman" w:cs="Times New Roman"/>
          <w:i/>
          <w:iCs/>
          <w:sz w:val="24"/>
          <w:szCs w:val="24"/>
        </w:rPr>
        <w:t>ТЕМА</w:t>
      </w:r>
      <w:r w:rsidRPr="007A0590">
        <w:rPr>
          <w:rStyle w:val="30ptExact"/>
          <w:rFonts w:ascii="Times New Roman" w:hAnsi="Times New Roman" w:cs="Times New Roman"/>
          <w:b w:val="0"/>
          <w:i/>
          <w:iCs/>
          <w:sz w:val="24"/>
          <w:szCs w:val="24"/>
        </w:rPr>
        <w:t xml:space="preserve"> </w:t>
      </w:r>
      <w:r w:rsidRPr="007A0590">
        <w:rPr>
          <w:rStyle w:val="3Exact"/>
          <w:rFonts w:ascii="Times New Roman" w:hAnsi="Times New Roman" w:cs="Times New Roman"/>
          <w:b/>
          <w:sz w:val="24"/>
          <w:szCs w:val="24"/>
        </w:rPr>
        <w:t xml:space="preserve">2. </w:t>
      </w:r>
      <w:r w:rsidRPr="00622B5F">
        <w:rPr>
          <w:rStyle w:val="3Exact"/>
          <w:rFonts w:ascii="Times New Roman" w:hAnsi="Times New Roman" w:cs="Times New Roman"/>
          <w:b/>
          <w:i/>
          <w:sz w:val="28"/>
          <w:szCs w:val="28"/>
        </w:rPr>
        <w:t>Как обозначить единичность и множество предметов?</w:t>
      </w:r>
    </w:p>
    <w:p w:rsidR="00F23325" w:rsidRPr="003C5718" w:rsidRDefault="00F23325" w:rsidP="00E17FD7">
      <w:pPr>
        <w:pStyle w:val="30"/>
        <w:shd w:val="clear" w:color="auto" w:fill="auto"/>
        <w:tabs>
          <w:tab w:val="left" w:leader="underscore" w:pos="950"/>
        </w:tabs>
        <w:ind w:right="10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60C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</w:t>
      </w:r>
      <w:r w:rsidR="00E17F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урока:</w:t>
      </w:r>
      <w:r w:rsidRPr="003C57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A60C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Образовательная.</w:t>
      </w:r>
      <w:r w:rsidRPr="00A60C5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A60C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</w:t>
      </w:r>
      <w:r w:rsidRPr="00A60C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A60C5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комить с </w:t>
      </w:r>
      <w:r w:rsidRPr="00A60C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именами существи</w:t>
      </w:r>
      <w:r w:rsidRPr="00A60C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A60C5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тельными, </w:t>
      </w:r>
      <w:r w:rsidRPr="00A60C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употребляющими</w:t>
      </w:r>
      <w:r w:rsidRPr="00A60C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A60C5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ся только </w:t>
      </w:r>
      <w:r w:rsidRPr="00A60C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единственном или </w:t>
      </w:r>
      <w:r w:rsidRPr="00A60C5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только </w:t>
      </w:r>
      <w:r w:rsidRPr="00A60C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 множественном </w:t>
      </w:r>
      <w:r w:rsidRPr="00A60C5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числе.</w:t>
      </w:r>
    </w:p>
    <w:p w:rsidR="00F23325" w:rsidRPr="003C5718" w:rsidRDefault="00F23325" w:rsidP="00F23325">
      <w:pPr>
        <w:pStyle w:val="30"/>
        <w:shd w:val="clear" w:color="auto" w:fill="auto"/>
        <w:tabs>
          <w:tab w:val="left" w:leader="underscore" w:pos="950"/>
        </w:tabs>
        <w:ind w:right="1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C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Развивающая</w:t>
      </w:r>
      <w:r w:rsidRPr="00A60C5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Pr="00A60C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</w:t>
      </w:r>
      <w:r w:rsidRPr="00A60C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вать умения правильного упо</w:t>
      </w:r>
      <w:r w:rsidRPr="00A60C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требления в речи слов, обозна</w:t>
      </w:r>
      <w:r w:rsidRPr="00A60C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чающих названия продуктов питания, качеств характера и др.; навыки составления самостоятельного высказыва</w:t>
      </w:r>
      <w:r w:rsidRPr="00A60C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A60C5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ния </w:t>
      </w:r>
      <w:r w:rsidRPr="00A60C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тему: «Что я купил в продуктовом магазине?».</w:t>
      </w:r>
    </w:p>
    <w:p w:rsidR="00F23325" w:rsidRPr="003C5718" w:rsidRDefault="00F23325" w:rsidP="00F23325">
      <w:pPr>
        <w:pStyle w:val="30"/>
        <w:shd w:val="clear" w:color="auto" w:fill="auto"/>
        <w:tabs>
          <w:tab w:val="left" w:leader="underscore" w:pos="950"/>
        </w:tabs>
        <w:ind w:right="10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60C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Воспитательная</w:t>
      </w:r>
      <w:r w:rsidRPr="00A60C5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Pr="00A60C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</w:t>
      </w:r>
      <w:r w:rsidRPr="00A60C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A60C5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тать </w:t>
      </w:r>
      <w:r w:rsidRPr="00A60C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чувство гордости за свою Родину, её богатства</w:t>
      </w:r>
    </w:p>
    <w:p w:rsidR="00F23325" w:rsidRPr="003C5718" w:rsidRDefault="00F23325" w:rsidP="00F23325">
      <w:pPr>
        <w:pStyle w:val="30"/>
        <w:shd w:val="clear" w:color="auto" w:fill="auto"/>
        <w:tabs>
          <w:tab w:val="left" w:leader="underscore" w:pos="950"/>
        </w:tabs>
        <w:ind w:left="120" w:right="1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C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Ожидаемые результаты</w:t>
      </w:r>
      <w:r w:rsidRPr="003C57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: </w:t>
      </w:r>
      <w:r w:rsidRPr="00A60C5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Знания. </w:t>
      </w:r>
      <w:r w:rsidRPr="00A60C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Учащийся правиль</w:t>
      </w:r>
      <w:r w:rsidRPr="00A60C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 употребит окончания имён существительных един</w:t>
      </w:r>
      <w:r w:rsidRPr="00A60C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ственного и множественного числа. Запомнит изученные слова.</w:t>
      </w:r>
    </w:p>
    <w:p w:rsidR="00F23325" w:rsidRPr="00A60C59" w:rsidRDefault="00F23325" w:rsidP="00F233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0C5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Умения. </w:t>
      </w:r>
      <w:r w:rsidRPr="00A60C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Распределит по группам слова, которые упо</w:t>
      </w:r>
      <w:r w:rsidRPr="00A60C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требляются только в одном числе.</w:t>
      </w:r>
    </w:p>
    <w:p w:rsidR="00F23325" w:rsidRPr="003C5718" w:rsidRDefault="00F23325" w:rsidP="00F23325">
      <w:pPr>
        <w:pStyle w:val="30"/>
        <w:shd w:val="clear" w:color="auto" w:fill="auto"/>
        <w:tabs>
          <w:tab w:val="left" w:leader="underscore" w:pos="950"/>
        </w:tabs>
        <w:ind w:left="120" w:right="1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C5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Навыки. </w:t>
      </w:r>
      <w:r w:rsidRPr="00A60C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Составит тексты на темы: «Дары осени», «Что я купил в продуктовом магази</w:t>
      </w:r>
      <w:r w:rsidRPr="00A60C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не?».</w:t>
      </w:r>
    </w:p>
    <w:p w:rsidR="00F23325" w:rsidRPr="003C5718" w:rsidRDefault="00F23325" w:rsidP="00F23325">
      <w:pPr>
        <w:pStyle w:val="30"/>
        <w:shd w:val="clear" w:color="auto" w:fill="auto"/>
        <w:tabs>
          <w:tab w:val="left" w:leader="underscore" w:pos="950"/>
        </w:tabs>
        <w:ind w:left="120" w:right="10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60C5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Ценности. </w:t>
      </w:r>
      <w:r w:rsidRPr="00A60C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Расскажет о кра</w:t>
      </w:r>
      <w:r w:rsidRPr="00A60C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соте природы родного края, о дарах осени</w:t>
      </w:r>
    </w:p>
    <w:p w:rsidR="00F23325" w:rsidRPr="009E02B6" w:rsidRDefault="00F23325" w:rsidP="00F233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</w:pPr>
    </w:p>
    <w:p w:rsidR="00F23325" w:rsidRPr="00A60C59" w:rsidRDefault="00F23325" w:rsidP="00F2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0C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 УРОКА</w:t>
      </w:r>
    </w:p>
    <w:p w:rsidR="00F23325" w:rsidRPr="00F23325" w:rsidRDefault="00F23325" w:rsidP="00F23325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23325">
        <w:rPr>
          <w:rFonts w:ascii="Times New Roman" w:hAnsi="Times New Roman" w:cs="Times New Roman"/>
          <w:b/>
          <w:sz w:val="24"/>
          <w:szCs w:val="24"/>
          <w:lang w:eastAsia="ru-RU"/>
        </w:rPr>
        <w:t>Организационный момент.</w:t>
      </w:r>
    </w:p>
    <w:p w:rsidR="00F23325" w:rsidRPr="00F23325" w:rsidRDefault="00F23325" w:rsidP="00F23325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F23325">
        <w:rPr>
          <w:rFonts w:ascii="Times New Roman" w:hAnsi="Times New Roman" w:cs="Times New Roman"/>
          <w:b/>
          <w:sz w:val="24"/>
          <w:szCs w:val="24"/>
          <w:lang w:eastAsia="ru-RU"/>
        </w:rPr>
        <w:t>Опрос</w:t>
      </w:r>
      <w:r w:rsidRPr="00F2332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F23325" w:rsidRPr="00F23325" w:rsidRDefault="00F23325" w:rsidP="00F23325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F23325">
        <w:rPr>
          <w:rFonts w:ascii="Times New Roman" w:hAnsi="Times New Roman" w:cs="Times New Roman"/>
          <w:sz w:val="24"/>
          <w:szCs w:val="24"/>
          <w:lang w:eastAsia="ru-RU"/>
        </w:rPr>
        <w:t>Учащиеся читают составленный ими текст, расска</w:t>
      </w:r>
      <w:r w:rsidRPr="00F23325">
        <w:rPr>
          <w:rFonts w:ascii="Times New Roman" w:hAnsi="Times New Roman" w:cs="Times New Roman"/>
          <w:sz w:val="24"/>
          <w:szCs w:val="24"/>
          <w:lang w:eastAsia="ru-RU"/>
        </w:rPr>
        <w:softHyphen/>
        <w:t>зывают о профессии своих родителей.</w:t>
      </w:r>
    </w:p>
    <w:p w:rsidR="00F23325" w:rsidRPr="00F23325" w:rsidRDefault="00F23325" w:rsidP="00F23325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F23325">
        <w:rPr>
          <w:rFonts w:ascii="Times New Roman" w:hAnsi="Times New Roman" w:cs="Times New Roman"/>
          <w:sz w:val="24"/>
          <w:szCs w:val="24"/>
          <w:lang w:eastAsia="ru-RU"/>
        </w:rPr>
        <w:t xml:space="preserve"> Выставление и комментирование оценок.</w:t>
      </w:r>
    </w:p>
    <w:p w:rsidR="00F23325" w:rsidRPr="00F23325" w:rsidRDefault="00F23325" w:rsidP="00F23325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2332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Изучение нового материала.</w:t>
      </w:r>
    </w:p>
    <w:p w:rsidR="00F23325" w:rsidRPr="00F23325" w:rsidRDefault="00F23325" w:rsidP="00F23325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F23325">
        <w:rPr>
          <w:rFonts w:ascii="Times New Roman" w:hAnsi="Times New Roman" w:cs="Times New Roman"/>
          <w:sz w:val="24"/>
          <w:szCs w:val="24"/>
          <w:lang w:eastAsia="ru-RU"/>
        </w:rPr>
        <w:t xml:space="preserve"> Чтение учащимися текста упражнения 17 «Как по</w:t>
      </w:r>
      <w:r w:rsidRPr="00F23325">
        <w:rPr>
          <w:rFonts w:ascii="Times New Roman" w:hAnsi="Times New Roman" w:cs="Times New Roman"/>
          <w:sz w:val="24"/>
          <w:szCs w:val="24"/>
          <w:lang w:eastAsia="ru-RU"/>
        </w:rPr>
        <w:softHyphen/>
        <w:t>явились культурные растения» и беседа по его содержа</w:t>
      </w:r>
      <w:r w:rsidRPr="00F23325">
        <w:rPr>
          <w:rFonts w:ascii="Times New Roman" w:hAnsi="Times New Roman" w:cs="Times New Roman"/>
          <w:sz w:val="24"/>
          <w:szCs w:val="24"/>
          <w:lang w:eastAsia="ru-RU"/>
        </w:rPr>
        <w:softHyphen/>
        <w:t>нию; беседа о сельскохозяйственных растениях Узбеки</w:t>
      </w:r>
      <w:r w:rsidRPr="00F23325">
        <w:rPr>
          <w:rFonts w:ascii="Times New Roman" w:hAnsi="Times New Roman" w:cs="Times New Roman"/>
          <w:sz w:val="24"/>
          <w:szCs w:val="24"/>
          <w:lang w:eastAsia="ru-RU"/>
        </w:rPr>
        <w:softHyphen/>
        <w:t>стана.</w:t>
      </w:r>
    </w:p>
    <w:p w:rsidR="00F23325" w:rsidRDefault="00F23325" w:rsidP="00F23325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F23325">
        <w:rPr>
          <w:rFonts w:ascii="Times New Roman" w:hAnsi="Times New Roman" w:cs="Times New Roman"/>
          <w:sz w:val="24"/>
          <w:szCs w:val="24"/>
          <w:lang w:eastAsia="ru-RU"/>
        </w:rPr>
        <w:t xml:space="preserve"> Устное выполнение упражнения 18 по теме: «Дары осени ».</w:t>
      </w:r>
    </w:p>
    <w:p w:rsidR="00F23325" w:rsidRDefault="00F23325" w:rsidP="00F23325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3325" w:rsidRDefault="00F23325" w:rsidP="00F23325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130A992">
            <wp:extent cx="3530948" cy="20097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257" cy="20145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963169B">
            <wp:extent cx="2925958" cy="2200275"/>
            <wp:effectExtent l="0" t="0" r="825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0487" cy="22036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23325" w:rsidRPr="00F23325" w:rsidRDefault="00F23325" w:rsidP="00F23325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3325" w:rsidRPr="00F23325" w:rsidRDefault="00F23325" w:rsidP="00F23325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F23325">
        <w:rPr>
          <w:rFonts w:ascii="Times New Roman" w:hAnsi="Times New Roman" w:cs="Times New Roman"/>
          <w:sz w:val="24"/>
          <w:szCs w:val="24"/>
          <w:lang w:eastAsia="ru-RU"/>
        </w:rPr>
        <w:t xml:space="preserve"> Знакомство с лексикой, употребляющейся только в единственном числе </w:t>
      </w:r>
      <w:r w:rsidRPr="00F23325">
        <w:rPr>
          <w:rFonts w:ascii="Times New Roman" w:hAnsi="Times New Roman" w:cs="Times New Roman"/>
          <w:b/>
          <w:sz w:val="24"/>
          <w:szCs w:val="24"/>
          <w:lang w:eastAsia="ru-RU"/>
        </w:rPr>
        <w:t>(упражнение 20).</w:t>
      </w:r>
      <w:r w:rsidRPr="00F23325">
        <w:rPr>
          <w:rFonts w:ascii="Times New Roman" w:hAnsi="Times New Roman" w:cs="Times New Roman"/>
          <w:sz w:val="24"/>
          <w:szCs w:val="24"/>
          <w:lang w:eastAsia="ru-RU"/>
        </w:rPr>
        <w:t xml:space="preserve"> Учащиеся, рабо</w:t>
      </w:r>
      <w:r w:rsidRPr="00F23325">
        <w:rPr>
          <w:rFonts w:ascii="Times New Roman" w:hAnsi="Times New Roman" w:cs="Times New Roman"/>
          <w:sz w:val="24"/>
          <w:szCs w:val="24"/>
          <w:lang w:eastAsia="ru-RU"/>
        </w:rPr>
        <w:softHyphen/>
        <w:t>тая в парах, распределяют по группам названия продук</w:t>
      </w:r>
      <w:r w:rsidRPr="00F23325">
        <w:rPr>
          <w:rFonts w:ascii="Times New Roman" w:hAnsi="Times New Roman" w:cs="Times New Roman"/>
          <w:sz w:val="24"/>
          <w:szCs w:val="24"/>
          <w:lang w:eastAsia="ru-RU"/>
        </w:rPr>
        <w:softHyphen/>
        <w:t>тов питания.</w:t>
      </w:r>
    </w:p>
    <w:p w:rsidR="00F23325" w:rsidRPr="00F23325" w:rsidRDefault="00F23325" w:rsidP="00F23325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F23325">
        <w:rPr>
          <w:rFonts w:ascii="Times New Roman" w:hAnsi="Times New Roman" w:cs="Times New Roman"/>
          <w:sz w:val="24"/>
          <w:szCs w:val="24"/>
          <w:lang w:eastAsia="ru-RU"/>
        </w:rPr>
        <w:t xml:space="preserve"> Знакомство с лексикой, которая употребляется только во множественном числе </w:t>
      </w:r>
      <w:r w:rsidRPr="00F23325">
        <w:rPr>
          <w:rFonts w:ascii="Times New Roman" w:hAnsi="Times New Roman" w:cs="Times New Roman"/>
          <w:b/>
          <w:sz w:val="24"/>
          <w:szCs w:val="24"/>
          <w:lang w:eastAsia="ru-RU"/>
        </w:rPr>
        <w:t>(упражнение 22).</w:t>
      </w:r>
      <w:r w:rsidRPr="00F23325">
        <w:rPr>
          <w:rFonts w:ascii="Times New Roman" w:hAnsi="Times New Roman" w:cs="Times New Roman"/>
          <w:sz w:val="24"/>
          <w:szCs w:val="24"/>
          <w:lang w:eastAsia="ru-RU"/>
        </w:rPr>
        <w:t xml:space="preserve"> Про</w:t>
      </w:r>
      <w:r w:rsidRPr="00F23325">
        <w:rPr>
          <w:rFonts w:ascii="Times New Roman" w:hAnsi="Times New Roman" w:cs="Times New Roman"/>
          <w:sz w:val="24"/>
          <w:szCs w:val="24"/>
          <w:lang w:eastAsia="ru-RU"/>
        </w:rPr>
        <w:softHyphen/>
        <w:t>должая работать в парах, учащиеся распределяют по смысловым группам названия предметов, качеств ха</w:t>
      </w:r>
      <w:r w:rsidRPr="00F23325">
        <w:rPr>
          <w:rFonts w:ascii="Times New Roman" w:hAnsi="Times New Roman" w:cs="Times New Roman"/>
          <w:sz w:val="24"/>
          <w:szCs w:val="24"/>
          <w:lang w:eastAsia="ru-RU"/>
        </w:rPr>
        <w:softHyphen/>
        <w:t>рактера и т.д. (упражнения 21-22).</w:t>
      </w:r>
    </w:p>
    <w:p w:rsidR="00F23325" w:rsidRPr="00F23325" w:rsidRDefault="00F23325" w:rsidP="00F23325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F23325">
        <w:rPr>
          <w:rFonts w:ascii="Times New Roman" w:hAnsi="Times New Roman" w:cs="Times New Roman"/>
          <w:sz w:val="24"/>
          <w:szCs w:val="24"/>
          <w:lang w:eastAsia="ru-RU"/>
        </w:rPr>
        <w:t xml:space="preserve"> Проверка результатов работы по заданиям упраж</w:t>
      </w:r>
      <w:r w:rsidRPr="00F23325">
        <w:rPr>
          <w:rFonts w:ascii="Times New Roman" w:hAnsi="Times New Roman" w:cs="Times New Roman"/>
          <w:sz w:val="24"/>
          <w:szCs w:val="24"/>
          <w:lang w:eastAsia="ru-RU"/>
        </w:rPr>
        <w:softHyphen/>
        <w:t>нений 21-23.</w:t>
      </w:r>
    </w:p>
    <w:p w:rsidR="00F23325" w:rsidRPr="00F23325" w:rsidRDefault="00F23325" w:rsidP="00F23325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F2332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Закрепление</w:t>
      </w:r>
      <w:r w:rsidRPr="00F2332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F23325" w:rsidRPr="00F23325" w:rsidRDefault="00F23325" w:rsidP="00F23325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23325">
        <w:rPr>
          <w:rFonts w:ascii="Times New Roman" w:hAnsi="Times New Roman" w:cs="Times New Roman"/>
          <w:sz w:val="24"/>
          <w:szCs w:val="24"/>
          <w:lang w:eastAsia="ru-RU"/>
        </w:rPr>
        <w:t xml:space="preserve"> Письменное </w:t>
      </w:r>
      <w:r w:rsidRPr="00F23325">
        <w:rPr>
          <w:rFonts w:ascii="Times New Roman" w:hAnsi="Times New Roman" w:cs="Times New Roman"/>
          <w:b/>
          <w:sz w:val="24"/>
          <w:szCs w:val="24"/>
          <w:lang w:eastAsia="ru-RU"/>
        </w:rPr>
        <w:t>выполнение упражнения 23.</w:t>
      </w:r>
    </w:p>
    <w:p w:rsidR="00F23325" w:rsidRPr="00F23325" w:rsidRDefault="00F23325" w:rsidP="00F23325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F23325">
        <w:rPr>
          <w:rFonts w:ascii="Times New Roman" w:hAnsi="Times New Roman" w:cs="Times New Roman"/>
          <w:sz w:val="24"/>
          <w:szCs w:val="24"/>
          <w:lang w:eastAsia="ru-RU"/>
        </w:rPr>
        <w:t xml:space="preserve"> Выполнение ситуативного задания упражнения 24.</w:t>
      </w:r>
    </w:p>
    <w:p w:rsidR="00F23325" w:rsidRPr="00F23325" w:rsidRDefault="00F23325" w:rsidP="00F23325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F23325">
        <w:rPr>
          <w:rFonts w:ascii="Times New Roman" w:hAnsi="Times New Roman" w:cs="Times New Roman"/>
          <w:sz w:val="24"/>
          <w:szCs w:val="24"/>
          <w:lang w:eastAsia="ru-RU"/>
        </w:rPr>
        <w:t xml:space="preserve">Учащиеся, работая в парах, составляют диалог </w:t>
      </w:r>
      <w:proofErr w:type="gramStart"/>
      <w:r w:rsidRPr="00F23325">
        <w:rPr>
          <w:rFonts w:ascii="Times New Roman" w:hAnsi="Times New Roman" w:cs="Times New Roman"/>
          <w:sz w:val="24"/>
          <w:szCs w:val="24"/>
          <w:lang w:eastAsia="ru-RU"/>
        </w:rPr>
        <w:t>на</w:t>
      </w:r>
      <w:proofErr w:type="gramEnd"/>
    </w:p>
    <w:p w:rsidR="00F23325" w:rsidRPr="00F23325" w:rsidRDefault="00F23325" w:rsidP="00F23325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F23325">
        <w:rPr>
          <w:rFonts w:ascii="Times New Roman" w:hAnsi="Times New Roman" w:cs="Times New Roman"/>
          <w:sz w:val="24"/>
          <w:szCs w:val="24"/>
          <w:lang w:eastAsia="ru-RU"/>
        </w:rPr>
        <w:t>тему: «Что ты купил в продуктовом магазине?».</w:t>
      </w:r>
    </w:p>
    <w:p w:rsidR="00F23325" w:rsidRDefault="00F23325" w:rsidP="00F23325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23325">
        <w:rPr>
          <w:rFonts w:ascii="Times New Roman" w:hAnsi="Times New Roman" w:cs="Times New Roman"/>
          <w:b/>
          <w:sz w:val="24"/>
          <w:szCs w:val="24"/>
          <w:lang w:eastAsia="ru-RU"/>
        </w:rPr>
        <w:t>Задание на дом. Составить текст на тему: «В продуктовом магазине».</w:t>
      </w:r>
    </w:p>
    <w:p w:rsidR="00622B5F" w:rsidRDefault="00622B5F" w:rsidP="00F23325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622B5F" w:rsidRDefault="00622B5F" w:rsidP="00F23325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E17FD7" w:rsidRDefault="00E17FD7" w:rsidP="00F23325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622B5F" w:rsidRPr="007A0590" w:rsidRDefault="00622B5F" w:rsidP="00622B5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z-Cyrl-UZ" w:eastAsia="ru-RU"/>
        </w:rPr>
      </w:pPr>
      <w:r w:rsidRPr="002F53A1">
        <w:rPr>
          <w:rFonts w:ascii="Times New Roman" w:eastAsia="Calibri" w:hAnsi="Times New Roman" w:cs="Times New Roman"/>
          <w:b/>
          <w:i/>
          <w:iCs/>
          <w:sz w:val="24"/>
          <w:szCs w:val="24"/>
        </w:rPr>
        <w:lastRenderedPageBreak/>
        <w:t xml:space="preserve">Дата урока:__________________         </w:t>
      </w:r>
      <w:r w:rsidRPr="002F53A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z-Cyrl-UZ" w:eastAsia="ru-RU"/>
        </w:rPr>
        <w:t xml:space="preserve">    </w:t>
      </w:r>
      <w:r w:rsidRPr="002F53A1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 </w:t>
      </w:r>
      <w:r w:rsidR="00F13FA6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7</w:t>
      </w:r>
      <w:r w:rsidRPr="002F53A1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 «АБ»   класс</w:t>
      </w:r>
      <w:r w:rsidRPr="002F53A1">
        <w:rPr>
          <w:rFonts w:ascii="Times New Roman" w:eastAsia="Calibri" w:hAnsi="Times New Roman" w:cs="Times New Roman"/>
          <w:b/>
          <w:i/>
          <w:iCs/>
          <w:sz w:val="24"/>
          <w:szCs w:val="24"/>
          <w:lang w:val="uz-Cyrl-UZ"/>
        </w:rPr>
        <w:t xml:space="preserve">    </w:t>
      </w:r>
      <w:r>
        <w:rPr>
          <w:rFonts w:ascii="Times New Roman" w:eastAsia="Calibri" w:hAnsi="Times New Roman" w:cs="Times New Roman"/>
          <w:b/>
          <w:i/>
          <w:iCs/>
          <w:sz w:val="24"/>
          <w:szCs w:val="24"/>
          <w:lang w:val="uz-Cyrl-UZ"/>
        </w:rPr>
        <w:t>2часа</w:t>
      </w:r>
      <w:r w:rsidRPr="002F53A1">
        <w:rPr>
          <w:rFonts w:ascii="Times New Roman" w:eastAsia="Calibri" w:hAnsi="Times New Roman" w:cs="Times New Roman"/>
          <w:b/>
          <w:i/>
          <w:iCs/>
          <w:sz w:val="24"/>
          <w:szCs w:val="24"/>
          <w:lang w:val="uz-Cyrl-UZ"/>
        </w:rPr>
        <w:t xml:space="preserve">                           урок </w:t>
      </w:r>
      <w:r>
        <w:rPr>
          <w:rFonts w:ascii="Times New Roman" w:eastAsia="Calibri" w:hAnsi="Times New Roman" w:cs="Times New Roman"/>
          <w:b/>
          <w:i/>
          <w:iCs/>
          <w:sz w:val="24"/>
          <w:szCs w:val="24"/>
          <w:lang w:val="uz-Cyrl-UZ"/>
        </w:rPr>
        <w:t>6</w:t>
      </w:r>
    </w:p>
    <w:p w:rsidR="00E17FD7" w:rsidRDefault="00561895" w:rsidP="00622B5F">
      <w:pPr>
        <w:pStyle w:val="a4"/>
        <w:rPr>
          <w:rFonts w:ascii="Century Schoolbook" w:hAnsi="Century Schoolbook" w:cs="Century Schoolbook"/>
          <w:sz w:val="23"/>
          <w:szCs w:val="23"/>
        </w:rPr>
      </w:pPr>
      <w:r w:rsidRPr="00633F20">
        <w:rPr>
          <w:rFonts w:ascii="Century Schoolbook" w:hAnsi="Century Schoolbook" w:cs="Century Schoolbook"/>
          <w:b/>
          <w:i/>
          <w:sz w:val="23"/>
          <w:szCs w:val="23"/>
        </w:rPr>
        <w:t>ТЕМА</w:t>
      </w:r>
      <w:r>
        <w:rPr>
          <w:rFonts w:ascii="Century Schoolbook" w:hAnsi="Century Schoolbook" w:cs="Century Schoolbook"/>
          <w:sz w:val="23"/>
          <w:szCs w:val="23"/>
        </w:rPr>
        <w:t xml:space="preserve">: </w:t>
      </w:r>
      <w:r>
        <w:rPr>
          <w:rFonts w:ascii="Century Schoolbook" w:hAnsi="Century Schoolbook" w:cs="Century Schoolbook"/>
          <w:b/>
          <w:bCs/>
          <w:i/>
          <w:iCs/>
          <w:sz w:val="23"/>
          <w:szCs w:val="23"/>
        </w:rPr>
        <w:t>М.Ю. Лермонтов «Бородино</w:t>
      </w:r>
      <w:r>
        <w:rPr>
          <w:rFonts w:ascii="Century Schoolbook" w:hAnsi="Century Schoolbook" w:cs="Century Schoolbook"/>
          <w:sz w:val="23"/>
          <w:szCs w:val="23"/>
        </w:rPr>
        <w:t>»</w:t>
      </w:r>
    </w:p>
    <w:p w:rsidR="00561895" w:rsidRPr="00D674CE" w:rsidRDefault="00561895" w:rsidP="00D674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2B5F">
        <w:rPr>
          <w:rFonts w:ascii="Century Schoolbook" w:eastAsia="Times New Roman" w:hAnsi="Century Schoolbook" w:cs="Century Schoolbook"/>
          <w:b/>
          <w:color w:val="000000"/>
          <w:sz w:val="23"/>
          <w:szCs w:val="23"/>
          <w:lang w:eastAsia="ru-RU"/>
        </w:rPr>
        <w:t>Цели</w:t>
      </w:r>
      <w:r w:rsidR="00D674CE">
        <w:rPr>
          <w:rFonts w:ascii="Century Schoolbook" w:eastAsia="Times New Roman" w:hAnsi="Century Schoolbook" w:cs="Century Schoolbook"/>
          <w:b/>
          <w:color w:val="000000"/>
          <w:sz w:val="23"/>
          <w:szCs w:val="23"/>
          <w:lang w:eastAsia="ru-RU"/>
        </w:rPr>
        <w:t xml:space="preserve"> </w:t>
      </w:r>
      <w:r w:rsidRPr="00622B5F">
        <w:rPr>
          <w:rFonts w:ascii="Century Schoolbook" w:hAnsi="Century Schoolbook" w:cs="Century Schoolbook"/>
          <w:b/>
          <w:sz w:val="23"/>
          <w:szCs w:val="23"/>
        </w:rPr>
        <w:t>1. Образовательная</w:t>
      </w:r>
      <w:r>
        <w:rPr>
          <w:rFonts w:ascii="Century Schoolbook" w:hAnsi="Century Schoolbook" w:cs="Century Schoolbook"/>
          <w:sz w:val="23"/>
          <w:szCs w:val="23"/>
        </w:rPr>
        <w:t>: Позна</w:t>
      </w:r>
      <w:r>
        <w:rPr>
          <w:rFonts w:ascii="Century Schoolbook" w:hAnsi="Century Schoolbook" w:cs="Century Schoolbook"/>
          <w:sz w:val="23"/>
          <w:szCs w:val="23"/>
        </w:rPr>
        <w:softHyphen/>
        <w:t>комить учащихся с биогра</w:t>
      </w:r>
      <w:r>
        <w:rPr>
          <w:rFonts w:ascii="Century Schoolbook" w:hAnsi="Century Schoolbook" w:cs="Century Schoolbook"/>
          <w:sz w:val="23"/>
          <w:szCs w:val="23"/>
        </w:rPr>
        <w:softHyphen/>
        <w:t>фией поэта и со стихотворе</w:t>
      </w:r>
      <w:r>
        <w:rPr>
          <w:rFonts w:ascii="Century Schoolbook" w:hAnsi="Century Schoolbook" w:cs="Century Schoolbook"/>
          <w:sz w:val="23"/>
          <w:szCs w:val="23"/>
        </w:rPr>
        <w:softHyphen/>
        <w:t>нием «Бородино».</w:t>
      </w:r>
    </w:p>
    <w:p w:rsidR="00561895" w:rsidRDefault="00561895" w:rsidP="00F23325">
      <w:pPr>
        <w:pStyle w:val="a4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  <w:b/>
          <w:bCs/>
        </w:rPr>
        <w:t xml:space="preserve">2. Развивающая: </w:t>
      </w:r>
      <w:r>
        <w:rPr>
          <w:rFonts w:ascii="Century Schoolbook" w:hAnsi="Century Schoolbook" w:cs="Century Schoolbook"/>
        </w:rPr>
        <w:t>Развить на</w:t>
      </w:r>
      <w:r>
        <w:rPr>
          <w:rFonts w:ascii="Century Schoolbook" w:hAnsi="Century Schoolbook" w:cs="Century Schoolbook"/>
        </w:rPr>
        <w:softHyphen/>
        <w:t>выки выразительного чте</w:t>
      </w:r>
      <w:r>
        <w:rPr>
          <w:rFonts w:ascii="Century Schoolbook" w:hAnsi="Century Schoolbook" w:cs="Century Schoolbook"/>
        </w:rPr>
        <w:softHyphen/>
        <w:t xml:space="preserve">ния. </w:t>
      </w:r>
    </w:p>
    <w:p w:rsidR="00E17FD7" w:rsidRDefault="00561895" w:rsidP="00F23325">
      <w:pPr>
        <w:pStyle w:val="a4"/>
        <w:rPr>
          <w:rStyle w:val="1"/>
          <w:rFonts w:eastAsiaTheme="minorHAnsi"/>
        </w:rPr>
      </w:pPr>
      <w:r>
        <w:rPr>
          <w:rStyle w:val="a8"/>
        </w:rPr>
        <w:t xml:space="preserve">Умения и навыки: </w:t>
      </w:r>
      <w:r>
        <w:rPr>
          <w:rStyle w:val="1"/>
          <w:rFonts w:eastAsiaTheme="minorHAnsi"/>
        </w:rPr>
        <w:t>Учащийся сумеет громко и выразительно прочитать стихотворение.</w:t>
      </w:r>
    </w:p>
    <w:p w:rsidR="00561895" w:rsidRDefault="00561895" w:rsidP="00F23325">
      <w:pPr>
        <w:pStyle w:val="a4"/>
        <w:rPr>
          <w:rStyle w:val="1"/>
          <w:rFonts w:eastAsiaTheme="minorHAnsi"/>
        </w:rPr>
      </w:pPr>
      <w:r>
        <w:rPr>
          <w:rStyle w:val="a8"/>
        </w:rPr>
        <w:t xml:space="preserve">3. Воспитательная: </w:t>
      </w:r>
      <w:r>
        <w:rPr>
          <w:rStyle w:val="1"/>
          <w:rFonts w:eastAsiaTheme="minorHAnsi"/>
        </w:rPr>
        <w:t>Воспи</w:t>
      </w:r>
      <w:r>
        <w:rPr>
          <w:rStyle w:val="1"/>
          <w:rFonts w:eastAsiaTheme="minorHAnsi"/>
        </w:rPr>
        <w:softHyphen/>
        <w:t xml:space="preserve">тывать интерес к чтению сказок А.С. Пушкина. </w:t>
      </w:r>
    </w:p>
    <w:p w:rsidR="00561895" w:rsidRDefault="00561895" w:rsidP="00F23325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Style w:val="a8"/>
        </w:rPr>
        <w:t xml:space="preserve">Ценности: </w:t>
      </w:r>
      <w:r>
        <w:rPr>
          <w:rStyle w:val="1"/>
          <w:rFonts w:eastAsiaTheme="minorHAnsi"/>
        </w:rPr>
        <w:t>Выразит желание прочитать русские народные сказки и сказки А.С. Пушкина.</w:t>
      </w:r>
    </w:p>
    <w:p w:rsidR="00622B5F" w:rsidRDefault="00622B5F" w:rsidP="00622B5F">
      <w:pPr>
        <w:spacing w:after="0" w:line="240" w:lineRule="auto"/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</w:pPr>
      <w:r w:rsidRPr="00561895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Ожидаемые</w:t>
      </w:r>
      <w:r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 xml:space="preserve"> </w:t>
      </w:r>
      <w:r w:rsidRPr="00561895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результаты</w:t>
      </w:r>
    </w:p>
    <w:p w:rsidR="00561895" w:rsidRDefault="00622B5F" w:rsidP="00F23325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Century Schoolbook" w:hAnsi="Century Schoolbook" w:cs="Century Schoolbook"/>
          <w:sz w:val="23"/>
          <w:szCs w:val="23"/>
        </w:rPr>
        <w:t>Знания: Учащийся ответит на вопросы по биографии М.Ю. Лермонтова и по содер</w:t>
      </w:r>
      <w:r>
        <w:rPr>
          <w:rFonts w:ascii="Century Schoolbook" w:hAnsi="Century Schoolbook" w:cs="Century Schoolbook"/>
          <w:sz w:val="23"/>
          <w:szCs w:val="23"/>
        </w:rPr>
        <w:softHyphen/>
        <w:t>жанию стихотворения</w:t>
      </w:r>
    </w:p>
    <w:p w:rsidR="00561895" w:rsidRPr="00561895" w:rsidRDefault="00561895" w:rsidP="005618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895">
        <w:rPr>
          <w:rFonts w:ascii="Century Schoolbook" w:eastAsia="Times New Roman" w:hAnsi="Century Schoolbook" w:cs="Century Schoolbook"/>
          <w:b/>
          <w:bCs/>
          <w:color w:val="000000"/>
          <w:lang w:eastAsia="ru-RU"/>
        </w:rPr>
        <w:t>ХОД УРОКА</w:t>
      </w:r>
    </w:p>
    <w:p w:rsidR="00561895" w:rsidRPr="00D674CE" w:rsidRDefault="00561895" w:rsidP="00561895">
      <w:pPr>
        <w:pStyle w:val="a3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D674C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Организационный момент.</w:t>
      </w:r>
    </w:p>
    <w:p w:rsidR="00561895" w:rsidRPr="00D674CE" w:rsidRDefault="00561895" w:rsidP="00561895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D674C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Объявление темы и целей урока.</w:t>
      </w:r>
    </w:p>
    <w:p w:rsidR="00561895" w:rsidRPr="00D674CE" w:rsidRDefault="00561895" w:rsidP="0056189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>Вступительное слово учителя. Беседа о жизни и твор</w:t>
      </w: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softHyphen/>
        <w:t>честве М.Ю. Лермонтова, чтение стихотворений поэта, знакомых учащимся. Слово учителя о стихотворении «Бородино».</w:t>
      </w:r>
    </w:p>
    <w:p w:rsidR="00561895" w:rsidRPr="00D674CE" w:rsidRDefault="00561895" w:rsidP="0056189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>Лучший поэтический памятник Бородинскому сраже</w:t>
      </w: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softHyphen/>
        <w:t>нию - стихотворение М.Ю. Лермонтова, которое он ко</w:t>
      </w: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softHyphen/>
        <w:t>ротко и выразительно назвал «Бородино». Это стихотво</w:t>
      </w: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рение было написано в связи с 25-ти </w:t>
      </w:r>
      <w:proofErr w:type="spellStart"/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>летием</w:t>
      </w:r>
      <w:proofErr w:type="spellEnd"/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 xml:space="preserve"> Отечествен</w:t>
      </w: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войны 1812 года.</w:t>
      </w:r>
    </w:p>
    <w:p w:rsidR="00561895" w:rsidRPr="00D674CE" w:rsidRDefault="00561895" w:rsidP="00561895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D674C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Подготовка к восприятию первой части стихот</w:t>
      </w:r>
      <w:r w:rsidRPr="00D674C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softHyphen/>
        <w:t>ворения.</w:t>
      </w:r>
    </w:p>
    <w:p w:rsidR="00561895" w:rsidRPr="00D674CE" w:rsidRDefault="00561895" w:rsidP="0056189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>Словарная работа</w:t>
      </w:r>
    </w:p>
    <w:p w:rsidR="00561895" w:rsidRPr="00D674CE" w:rsidRDefault="00561895" w:rsidP="00561895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D674CE">
        <w:rPr>
          <w:rFonts w:ascii="Times New Roman" w:eastAsia="Times New Roman" w:hAnsi="Times New Roman" w:cs="Times New Roman"/>
          <w:i/>
          <w:color w:val="000000"/>
          <w:lang w:eastAsia="ru-RU"/>
        </w:rPr>
        <w:t xml:space="preserve">отступать - </w:t>
      </w:r>
      <w:proofErr w:type="spellStart"/>
      <w:r w:rsidRPr="00D674CE">
        <w:rPr>
          <w:rFonts w:ascii="Times New Roman" w:eastAsia="Times New Roman" w:hAnsi="Times New Roman" w:cs="Times New Roman"/>
          <w:i/>
          <w:color w:val="000000"/>
          <w:lang w:val="en-US"/>
        </w:rPr>
        <w:t>chekinmoq</w:t>
      </w:r>
      <w:proofErr w:type="spellEnd"/>
      <w:r w:rsidRPr="00D674CE"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D674CE">
        <w:rPr>
          <w:rFonts w:ascii="Times New Roman" w:eastAsia="Times New Roman" w:hAnsi="Times New Roman" w:cs="Times New Roman"/>
          <w:i/>
          <w:color w:val="000000"/>
          <w:lang w:eastAsia="ru-RU"/>
        </w:rPr>
        <w:t xml:space="preserve">доля - судьба досадно - </w:t>
      </w:r>
      <w:proofErr w:type="spellStart"/>
      <w:r w:rsidRPr="00D674CE">
        <w:rPr>
          <w:rFonts w:ascii="Times New Roman" w:eastAsia="Times New Roman" w:hAnsi="Times New Roman" w:cs="Times New Roman"/>
          <w:i/>
          <w:color w:val="000000"/>
          <w:lang w:val="en-US"/>
        </w:rPr>
        <w:t>attang</w:t>
      </w:r>
      <w:proofErr w:type="spellEnd"/>
      <w:r w:rsidRPr="00D674CE">
        <w:rPr>
          <w:rFonts w:ascii="Times New Roman" w:eastAsia="Times New Roman" w:hAnsi="Times New Roman" w:cs="Times New Roman"/>
          <w:i/>
          <w:color w:val="000000"/>
        </w:rPr>
        <w:t xml:space="preserve">, </w:t>
      </w:r>
      <w:proofErr w:type="spellStart"/>
      <w:r w:rsidRPr="00D674CE">
        <w:rPr>
          <w:rFonts w:ascii="Times New Roman" w:eastAsia="Times New Roman" w:hAnsi="Times New Roman" w:cs="Times New Roman"/>
          <w:i/>
          <w:color w:val="000000"/>
          <w:lang w:val="en-US"/>
        </w:rPr>
        <w:t>afsus</w:t>
      </w:r>
      <w:proofErr w:type="spellEnd"/>
      <w:r w:rsidR="00D674CE">
        <w:rPr>
          <w:rFonts w:ascii="Times New Roman" w:eastAsia="Times New Roman" w:hAnsi="Times New Roman" w:cs="Times New Roman"/>
          <w:i/>
          <w:lang w:eastAsia="ru-RU"/>
        </w:rPr>
        <w:t xml:space="preserve">          </w:t>
      </w:r>
      <w:r w:rsidRPr="00D674CE">
        <w:rPr>
          <w:rFonts w:ascii="Times New Roman" w:eastAsia="Times New Roman" w:hAnsi="Times New Roman" w:cs="Times New Roman"/>
          <w:i/>
          <w:color w:val="000000"/>
          <w:lang w:eastAsia="ru-RU"/>
        </w:rPr>
        <w:t xml:space="preserve">перестрелка - </w:t>
      </w:r>
      <w:proofErr w:type="spellStart"/>
      <w:r w:rsidRPr="00D674CE">
        <w:rPr>
          <w:rFonts w:ascii="Times New Roman" w:eastAsia="Times New Roman" w:hAnsi="Times New Roman" w:cs="Times New Roman"/>
          <w:i/>
          <w:color w:val="000000"/>
          <w:lang w:val="en-US"/>
        </w:rPr>
        <w:t>otishma</w:t>
      </w:r>
      <w:proofErr w:type="spellEnd"/>
    </w:p>
    <w:p w:rsidR="00561895" w:rsidRPr="00D674CE" w:rsidRDefault="00561895" w:rsidP="00633F20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D674CE">
        <w:rPr>
          <w:rFonts w:ascii="Times New Roman" w:eastAsia="Times New Roman" w:hAnsi="Times New Roman" w:cs="Times New Roman"/>
          <w:i/>
          <w:color w:val="000000"/>
          <w:lang w:eastAsia="ru-RU"/>
        </w:rPr>
        <w:t xml:space="preserve">построили редут - </w:t>
      </w:r>
      <w:proofErr w:type="spellStart"/>
      <w:r w:rsidRPr="00D674CE">
        <w:rPr>
          <w:rFonts w:ascii="Times New Roman" w:eastAsia="Times New Roman" w:hAnsi="Times New Roman" w:cs="Times New Roman"/>
          <w:i/>
          <w:color w:val="000000"/>
          <w:lang w:val="en-US"/>
        </w:rPr>
        <w:t>urush</w:t>
      </w:r>
      <w:proofErr w:type="spellEnd"/>
      <w:r w:rsidRPr="00D674CE">
        <w:rPr>
          <w:rFonts w:ascii="Times New Roman" w:eastAsia="Times New Roman" w:hAnsi="Times New Roman" w:cs="Times New Roman"/>
          <w:i/>
          <w:color w:val="000000"/>
        </w:rPr>
        <w:t xml:space="preserve"> </w:t>
      </w:r>
      <w:proofErr w:type="spellStart"/>
      <w:r w:rsidRPr="00D674CE">
        <w:rPr>
          <w:rFonts w:ascii="Times New Roman" w:eastAsia="Times New Roman" w:hAnsi="Times New Roman" w:cs="Times New Roman"/>
          <w:i/>
          <w:color w:val="000000"/>
          <w:lang w:val="en-US"/>
        </w:rPr>
        <w:t>maydoniga</w:t>
      </w:r>
      <w:proofErr w:type="spellEnd"/>
      <w:r w:rsidRPr="00D674CE">
        <w:rPr>
          <w:rFonts w:ascii="Times New Roman" w:eastAsia="Times New Roman" w:hAnsi="Times New Roman" w:cs="Times New Roman"/>
          <w:i/>
          <w:color w:val="000000"/>
        </w:rPr>
        <w:t xml:space="preserve"> </w:t>
      </w:r>
      <w:proofErr w:type="spellStart"/>
      <w:r w:rsidRPr="00D674CE">
        <w:rPr>
          <w:rFonts w:ascii="Times New Roman" w:eastAsia="Times New Roman" w:hAnsi="Times New Roman" w:cs="Times New Roman"/>
          <w:i/>
          <w:color w:val="000000"/>
          <w:lang w:val="en-US"/>
        </w:rPr>
        <w:t>istehkom</w:t>
      </w:r>
      <w:proofErr w:type="spellEnd"/>
      <w:r w:rsidRPr="00D674CE">
        <w:rPr>
          <w:rFonts w:ascii="Times New Roman" w:eastAsia="Times New Roman" w:hAnsi="Times New Roman" w:cs="Times New Roman"/>
          <w:i/>
          <w:color w:val="000000"/>
        </w:rPr>
        <w:t xml:space="preserve"> </w:t>
      </w:r>
      <w:proofErr w:type="spellStart"/>
      <w:r w:rsidRPr="00D674CE">
        <w:rPr>
          <w:rFonts w:ascii="Times New Roman" w:eastAsia="Times New Roman" w:hAnsi="Times New Roman" w:cs="Times New Roman"/>
          <w:i/>
          <w:color w:val="000000"/>
          <w:lang w:val="en-US"/>
        </w:rPr>
        <w:t>qurishdi</w:t>
      </w:r>
      <w:proofErr w:type="spellEnd"/>
      <w:r w:rsidRPr="00D674CE"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D674CE">
        <w:rPr>
          <w:rFonts w:ascii="Times New Roman" w:eastAsia="Times New Roman" w:hAnsi="Times New Roman" w:cs="Times New Roman"/>
          <w:i/>
          <w:color w:val="000000"/>
          <w:lang w:eastAsia="ru-RU"/>
        </w:rPr>
        <w:t xml:space="preserve">у </w:t>
      </w:r>
      <w:proofErr w:type="gramStart"/>
      <w:r w:rsidRPr="00D674CE">
        <w:rPr>
          <w:rFonts w:ascii="Times New Roman" w:eastAsia="Times New Roman" w:hAnsi="Times New Roman" w:cs="Times New Roman"/>
          <w:i/>
          <w:color w:val="000000"/>
          <w:lang w:eastAsia="ru-RU"/>
        </w:rPr>
        <w:t>наших</w:t>
      </w:r>
      <w:proofErr w:type="gramEnd"/>
      <w:r w:rsidRPr="00D674CE">
        <w:rPr>
          <w:rFonts w:ascii="Times New Roman" w:eastAsia="Times New Roman" w:hAnsi="Times New Roman" w:cs="Times New Roman"/>
          <w:i/>
          <w:color w:val="000000"/>
          <w:lang w:eastAsia="ru-RU"/>
        </w:rPr>
        <w:t xml:space="preserve"> ушки на макушке - наши насторожились ломить стеною - </w:t>
      </w:r>
      <w:proofErr w:type="spellStart"/>
      <w:r w:rsidRPr="00D674CE">
        <w:rPr>
          <w:rFonts w:ascii="Times New Roman" w:eastAsia="Times New Roman" w:hAnsi="Times New Roman" w:cs="Times New Roman"/>
          <w:i/>
          <w:color w:val="000000"/>
          <w:lang w:val="en-US"/>
        </w:rPr>
        <w:t>zich</w:t>
      </w:r>
      <w:proofErr w:type="spellEnd"/>
      <w:r w:rsidRPr="00D674CE">
        <w:rPr>
          <w:rFonts w:ascii="Times New Roman" w:eastAsia="Times New Roman" w:hAnsi="Times New Roman" w:cs="Times New Roman"/>
          <w:i/>
          <w:color w:val="000000"/>
        </w:rPr>
        <w:t xml:space="preserve"> </w:t>
      </w:r>
      <w:proofErr w:type="spellStart"/>
      <w:r w:rsidRPr="00D674CE">
        <w:rPr>
          <w:rFonts w:ascii="Times New Roman" w:eastAsia="Times New Roman" w:hAnsi="Times New Roman" w:cs="Times New Roman"/>
          <w:i/>
          <w:color w:val="000000"/>
          <w:lang w:val="en-US"/>
        </w:rPr>
        <w:t>qator</w:t>
      </w:r>
      <w:proofErr w:type="spellEnd"/>
      <w:r w:rsidRPr="00D674CE">
        <w:rPr>
          <w:rFonts w:ascii="Times New Roman" w:eastAsia="Times New Roman" w:hAnsi="Times New Roman" w:cs="Times New Roman"/>
          <w:i/>
          <w:color w:val="000000"/>
        </w:rPr>
        <w:t xml:space="preserve"> </w:t>
      </w:r>
      <w:proofErr w:type="spellStart"/>
      <w:r w:rsidRPr="00D674CE">
        <w:rPr>
          <w:rFonts w:ascii="Times New Roman" w:eastAsia="Times New Roman" w:hAnsi="Times New Roman" w:cs="Times New Roman"/>
          <w:i/>
          <w:color w:val="000000"/>
          <w:lang w:val="en-US"/>
        </w:rPr>
        <w:t>bo</w:t>
      </w:r>
      <w:proofErr w:type="spellEnd"/>
      <w:r w:rsidRPr="00D674CE">
        <w:rPr>
          <w:rFonts w:ascii="Times New Roman" w:eastAsia="Times New Roman" w:hAnsi="Times New Roman" w:cs="Times New Roman"/>
          <w:i/>
          <w:color w:val="000000"/>
        </w:rPr>
        <w:t>‘</w:t>
      </w:r>
      <w:r w:rsidRPr="00D674CE">
        <w:rPr>
          <w:rFonts w:ascii="Times New Roman" w:eastAsia="Times New Roman" w:hAnsi="Times New Roman" w:cs="Times New Roman"/>
          <w:i/>
          <w:color w:val="000000"/>
          <w:lang w:val="en-US"/>
        </w:rPr>
        <w:t>lib</w:t>
      </w:r>
      <w:r w:rsidRPr="00D674CE">
        <w:rPr>
          <w:rFonts w:ascii="Times New Roman" w:eastAsia="Times New Roman" w:hAnsi="Times New Roman" w:cs="Times New Roman"/>
          <w:i/>
          <w:color w:val="000000"/>
        </w:rPr>
        <w:t xml:space="preserve"> </w:t>
      </w:r>
      <w:proofErr w:type="spellStart"/>
      <w:r w:rsidRPr="00D674CE">
        <w:rPr>
          <w:rFonts w:ascii="Times New Roman" w:eastAsia="Times New Roman" w:hAnsi="Times New Roman" w:cs="Times New Roman"/>
          <w:i/>
          <w:color w:val="000000"/>
          <w:lang w:val="en-US"/>
        </w:rPr>
        <w:t>jangga</w:t>
      </w:r>
      <w:proofErr w:type="spellEnd"/>
      <w:r w:rsidRPr="00D674CE">
        <w:rPr>
          <w:rFonts w:ascii="Times New Roman" w:eastAsia="Times New Roman" w:hAnsi="Times New Roman" w:cs="Times New Roman"/>
          <w:i/>
          <w:color w:val="000000"/>
        </w:rPr>
        <w:t xml:space="preserve"> </w:t>
      </w:r>
      <w:proofErr w:type="spellStart"/>
      <w:r w:rsidRPr="00D674CE">
        <w:rPr>
          <w:rFonts w:ascii="Times New Roman" w:eastAsia="Times New Roman" w:hAnsi="Times New Roman" w:cs="Times New Roman"/>
          <w:i/>
          <w:color w:val="000000"/>
          <w:lang w:val="en-US"/>
        </w:rPr>
        <w:t>kirishdi</w:t>
      </w:r>
      <w:proofErr w:type="spellEnd"/>
      <w:r w:rsidRPr="00D674CE"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D674CE">
        <w:rPr>
          <w:rFonts w:ascii="Times New Roman" w:eastAsia="Times New Roman" w:hAnsi="Times New Roman" w:cs="Times New Roman"/>
          <w:i/>
          <w:color w:val="000000"/>
          <w:lang w:eastAsia="ru-RU"/>
        </w:rPr>
        <w:t>на поле грозной сечи - на поле большого сражения добраться до картечи - начать обстреливать врага картечью</w:t>
      </w:r>
    </w:p>
    <w:p w:rsidR="00561895" w:rsidRPr="00D674CE" w:rsidRDefault="00561895" w:rsidP="00561895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D674CE">
        <w:rPr>
          <w:rFonts w:ascii="Times New Roman" w:eastAsia="Times New Roman" w:hAnsi="Times New Roman" w:cs="Times New Roman"/>
          <w:i/>
          <w:color w:val="000000"/>
          <w:lang w:eastAsia="ru-RU"/>
        </w:rPr>
        <w:t xml:space="preserve">безделка- </w:t>
      </w:r>
      <w:proofErr w:type="spellStart"/>
      <w:r w:rsidRPr="00D674CE">
        <w:rPr>
          <w:rFonts w:ascii="Times New Roman" w:eastAsia="Times New Roman" w:hAnsi="Times New Roman" w:cs="Times New Roman"/>
          <w:i/>
          <w:color w:val="000000"/>
          <w:lang w:val="en-US"/>
        </w:rPr>
        <w:t>bekorchilik</w:t>
      </w:r>
      <w:proofErr w:type="spellEnd"/>
      <w:r w:rsidRPr="00D674CE"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D674CE">
        <w:rPr>
          <w:rFonts w:ascii="Times New Roman" w:eastAsia="Times New Roman" w:hAnsi="Times New Roman" w:cs="Times New Roman"/>
          <w:i/>
          <w:color w:val="000000"/>
          <w:lang w:eastAsia="ru-RU"/>
        </w:rPr>
        <w:t xml:space="preserve">ворчать - </w:t>
      </w:r>
      <w:proofErr w:type="spellStart"/>
      <w:r w:rsidRPr="00D674CE">
        <w:rPr>
          <w:rFonts w:ascii="Times New Roman" w:eastAsia="Times New Roman" w:hAnsi="Times New Roman" w:cs="Times New Roman"/>
          <w:i/>
          <w:color w:val="000000"/>
          <w:lang w:val="en-US"/>
        </w:rPr>
        <w:t>norozilik</w:t>
      </w:r>
      <w:proofErr w:type="spellEnd"/>
      <w:r w:rsidRPr="00D674CE">
        <w:rPr>
          <w:rFonts w:ascii="Times New Roman" w:eastAsia="Times New Roman" w:hAnsi="Times New Roman" w:cs="Times New Roman"/>
          <w:i/>
          <w:color w:val="000000"/>
        </w:rPr>
        <w:t xml:space="preserve"> </w:t>
      </w:r>
      <w:proofErr w:type="spellStart"/>
      <w:r w:rsidRPr="00D674CE">
        <w:rPr>
          <w:rFonts w:ascii="Times New Roman" w:eastAsia="Times New Roman" w:hAnsi="Times New Roman" w:cs="Times New Roman"/>
          <w:i/>
          <w:color w:val="000000"/>
          <w:lang w:val="en-US"/>
        </w:rPr>
        <w:t>bildirmoq</w:t>
      </w:r>
      <w:proofErr w:type="spellEnd"/>
      <w:r w:rsidRPr="00D674CE"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D674CE">
        <w:rPr>
          <w:rFonts w:ascii="Times New Roman" w:eastAsia="Times New Roman" w:hAnsi="Times New Roman" w:cs="Times New Roman"/>
          <w:i/>
          <w:color w:val="000000"/>
          <w:lang w:eastAsia="ru-RU"/>
        </w:rPr>
        <w:t>ликовать - праздновать, весе</w:t>
      </w:r>
      <w:r w:rsidRPr="00D674CE">
        <w:rPr>
          <w:rFonts w:ascii="Times New Roman" w:eastAsia="Times New Roman" w:hAnsi="Times New Roman" w:cs="Times New Roman"/>
          <w:i/>
          <w:color w:val="000000"/>
          <w:lang w:eastAsia="ru-RU"/>
        </w:rPr>
        <w:softHyphen/>
        <w:t>литься</w:t>
      </w:r>
    </w:p>
    <w:p w:rsidR="00561895" w:rsidRPr="00D674CE" w:rsidRDefault="00561895" w:rsidP="00561895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</w:rPr>
      </w:pPr>
      <w:r w:rsidRPr="00D674CE">
        <w:rPr>
          <w:rFonts w:ascii="Times New Roman" w:eastAsia="Times New Roman" w:hAnsi="Times New Roman" w:cs="Times New Roman"/>
          <w:i/>
          <w:color w:val="000000"/>
          <w:lang w:eastAsia="ru-RU"/>
        </w:rPr>
        <w:t xml:space="preserve">картечь - </w:t>
      </w:r>
      <w:proofErr w:type="spellStart"/>
      <w:r w:rsidRPr="00D674CE">
        <w:rPr>
          <w:rFonts w:ascii="Times New Roman" w:eastAsia="Times New Roman" w:hAnsi="Times New Roman" w:cs="Times New Roman"/>
          <w:i/>
          <w:color w:val="000000"/>
          <w:lang w:val="en-US"/>
        </w:rPr>
        <w:t>sochma</w:t>
      </w:r>
      <w:proofErr w:type="spellEnd"/>
      <w:r w:rsidRPr="00D674CE">
        <w:rPr>
          <w:rFonts w:ascii="Times New Roman" w:eastAsia="Times New Roman" w:hAnsi="Times New Roman" w:cs="Times New Roman"/>
          <w:i/>
          <w:color w:val="000000"/>
          <w:lang w:val="en-US"/>
        </w:rPr>
        <w:t xml:space="preserve"> </w:t>
      </w:r>
      <w:proofErr w:type="spellStart"/>
      <w:r w:rsidRPr="00D674CE">
        <w:rPr>
          <w:rFonts w:ascii="Times New Roman" w:eastAsia="Times New Roman" w:hAnsi="Times New Roman" w:cs="Times New Roman"/>
          <w:i/>
          <w:color w:val="000000"/>
          <w:lang w:val="en-US"/>
        </w:rPr>
        <w:t>o‘q</w:t>
      </w:r>
      <w:proofErr w:type="spellEnd"/>
    </w:p>
    <w:p w:rsidR="00561895" w:rsidRPr="00D674CE" w:rsidRDefault="00561895" w:rsidP="00561895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D674CE">
        <w:rPr>
          <w:rFonts w:ascii="Times New Roman" w:eastAsia="Times New Roman" w:hAnsi="Times New Roman" w:cs="Times New Roman"/>
          <w:i/>
          <w:color w:val="000000"/>
          <w:lang w:eastAsia="ru-RU"/>
        </w:rPr>
        <w:t xml:space="preserve">построили редут - </w:t>
      </w:r>
      <w:proofErr w:type="spellStart"/>
      <w:r w:rsidRPr="00D674CE">
        <w:rPr>
          <w:rFonts w:ascii="Times New Roman" w:eastAsia="Times New Roman" w:hAnsi="Times New Roman" w:cs="Times New Roman"/>
          <w:i/>
          <w:color w:val="000000"/>
          <w:lang w:val="en-US"/>
        </w:rPr>
        <w:t>urush</w:t>
      </w:r>
      <w:proofErr w:type="spellEnd"/>
      <w:r w:rsidRPr="00D674CE">
        <w:rPr>
          <w:rFonts w:ascii="Times New Roman" w:eastAsia="Times New Roman" w:hAnsi="Times New Roman" w:cs="Times New Roman"/>
          <w:i/>
          <w:color w:val="000000"/>
        </w:rPr>
        <w:t xml:space="preserve"> </w:t>
      </w:r>
      <w:proofErr w:type="spellStart"/>
      <w:r w:rsidRPr="00D674CE">
        <w:rPr>
          <w:rFonts w:ascii="Times New Roman" w:eastAsia="Times New Roman" w:hAnsi="Times New Roman" w:cs="Times New Roman"/>
          <w:i/>
          <w:color w:val="000000"/>
          <w:lang w:val="en-US"/>
        </w:rPr>
        <w:t>maydoniga</w:t>
      </w:r>
      <w:proofErr w:type="spellEnd"/>
      <w:r w:rsidRPr="00D674CE">
        <w:rPr>
          <w:rFonts w:ascii="Times New Roman" w:eastAsia="Times New Roman" w:hAnsi="Times New Roman" w:cs="Times New Roman"/>
          <w:i/>
          <w:color w:val="000000"/>
        </w:rPr>
        <w:t xml:space="preserve"> </w:t>
      </w:r>
      <w:proofErr w:type="spellStart"/>
      <w:r w:rsidRPr="00D674CE">
        <w:rPr>
          <w:rFonts w:ascii="Times New Roman" w:eastAsia="Times New Roman" w:hAnsi="Times New Roman" w:cs="Times New Roman"/>
          <w:i/>
          <w:color w:val="000000"/>
          <w:lang w:val="en-US"/>
        </w:rPr>
        <w:t>istehkom</w:t>
      </w:r>
      <w:proofErr w:type="spellEnd"/>
      <w:r w:rsidRPr="00D674CE">
        <w:rPr>
          <w:rFonts w:ascii="Times New Roman" w:eastAsia="Times New Roman" w:hAnsi="Times New Roman" w:cs="Times New Roman"/>
          <w:i/>
          <w:color w:val="000000"/>
        </w:rPr>
        <w:t xml:space="preserve"> </w:t>
      </w:r>
      <w:proofErr w:type="spellStart"/>
      <w:r w:rsidRPr="00D674CE">
        <w:rPr>
          <w:rFonts w:ascii="Times New Roman" w:eastAsia="Times New Roman" w:hAnsi="Times New Roman" w:cs="Times New Roman"/>
          <w:i/>
          <w:color w:val="000000"/>
          <w:lang w:val="en-US"/>
        </w:rPr>
        <w:t>qurishdi</w:t>
      </w:r>
      <w:proofErr w:type="spellEnd"/>
      <w:r w:rsidRPr="00D674CE"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D674CE">
        <w:rPr>
          <w:rFonts w:ascii="Times New Roman" w:eastAsia="Times New Roman" w:hAnsi="Times New Roman" w:cs="Times New Roman"/>
          <w:i/>
          <w:color w:val="000000"/>
          <w:lang w:eastAsia="ru-RU"/>
        </w:rPr>
        <w:t xml:space="preserve">у </w:t>
      </w:r>
      <w:proofErr w:type="gramStart"/>
      <w:r w:rsidRPr="00D674CE">
        <w:rPr>
          <w:rFonts w:ascii="Times New Roman" w:eastAsia="Times New Roman" w:hAnsi="Times New Roman" w:cs="Times New Roman"/>
          <w:i/>
          <w:color w:val="000000"/>
          <w:lang w:eastAsia="ru-RU"/>
        </w:rPr>
        <w:t>наших</w:t>
      </w:r>
      <w:proofErr w:type="gramEnd"/>
      <w:r w:rsidRPr="00D674CE">
        <w:rPr>
          <w:rFonts w:ascii="Times New Roman" w:eastAsia="Times New Roman" w:hAnsi="Times New Roman" w:cs="Times New Roman"/>
          <w:i/>
          <w:color w:val="000000"/>
          <w:lang w:eastAsia="ru-RU"/>
        </w:rPr>
        <w:t xml:space="preserve"> ушки на макушке - наши насторожились ломить стеною - </w:t>
      </w:r>
      <w:proofErr w:type="spellStart"/>
      <w:r w:rsidRPr="00D674CE">
        <w:rPr>
          <w:rFonts w:ascii="Times New Roman" w:eastAsia="Times New Roman" w:hAnsi="Times New Roman" w:cs="Times New Roman"/>
          <w:i/>
          <w:color w:val="000000"/>
          <w:lang w:val="en-US"/>
        </w:rPr>
        <w:t>zich</w:t>
      </w:r>
      <w:proofErr w:type="spellEnd"/>
      <w:r w:rsidRPr="00D674CE">
        <w:rPr>
          <w:rFonts w:ascii="Times New Roman" w:eastAsia="Times New Roman" w:hAnsi="Times New Roman" w:cs="Times New Roman"/>
          <w:i/>
          <w:color w:val="000000"/>
        </w:rPr>
        <w:t xml:space="preserve"> </w:t>
      </w:r>
      <w:proofErr w:type="spellStart"/>
      <w:r w:rsidRPr="00D674CE">
        <w:rPr>
          <w:rFonts w:ascii="Times New Roman" w:eastAsia="Times New Roman" w:hAnsi="Times New Roman" w:cs="Times New Roman"/>
          <w:i/>
          <w:color w:val="000000"/>
          <w:lang w:val="en-US"/>
        </w:rPr>
        <w:t>qator</w:t>
      </w:r>
      <w:proofErr w:type="spellEnd"/>
      <w:r w:rsidRPr="00D674CE">
        <w:rPr>
          <w:rFonts w:ascii="Times New Roman" w:eastAsia="Times New Roman" w:hAnsi="Times New Roman" w:cs="Times New Roman"/>
          <w:i/>
          <w:color w:val="000000"/>
        </w:rPr>
        <w:t xml:space="preserve"> </w:t>
      </w:r>
      <w:proofErr w:type="spellStart"/>
      <w:r w:rsidRPr="00D674CE">
        <w:rPr>
          <w:rFonts w:ascii="Times New Roman" w:eastAsia="Times New Roman" w:hAnsi="Times New Roman" w:cs="Times New Roman"/>
          <w:i/>
          <w:color w:val="000000"/>
          <w:lang w:val="en-US"/>
        </w:rPr>
        <w:t>bo</w:t>
      </w:r>
      <w:proofErr w:type="spellEnd"/>
      <w:r w:rsidRPr="00D674CE">
        <w:rPr>
          <w:rFonts w:ascii="Times New Roman" w:eastAsia="Times New Roman" w:hAnsi="Times New Roman" w:cs="Times New Roman"/>
          <w:i/>
          <w:color w:val="000000"/>
        </w:rPr>
        <w:t>‘</w:t>
      </w:r>
      <w:r w:rsidRPr="00D674CE">
        <w:rPr>
          <w:rFonts w:ascii="Times New Roman" w:eastAsia="Times New Roman" w:hAnsi="Times New Roman" w:cs="Times New Roman"/>
          <w:i/>
          <w:color w:val="000000"/>
          <w:lang w:val="en-US"/>
        </w:rPr>
        <w:t>lib</w:t>
      </w:r>
      <w:r w:rsidRPr="00D674CE">
        <w:rPr>
          <w:rFonts w:ascii="Times New Roman" w:eastAsia="Times New Roman" w:hAnsi="Times New Roman" w:cs="Times New Roman"/>
          <w:i/>
          <w:color w:val="000000"/>
        </w:rPr>
        <w:t xml:space="preserve"> </w:t>
      </w:r>
      <w:proofErr w:type="spellStart"/>
      <w:r w:rsidRPr="00D674CE">
        <w:rPr>
          <w:rFonts w:ascii="Times New Roman" w:eastAsia="Times New Roman" w:hAnsi="Times New Roman" w:cs="Times New Roman"/>
          <w:i/>
          <w:color w:val="000000"/>
          <w:lang w:val="en-US"/>
        </w:rPr>
        <w:t>jangga</w:t>
      </w:r>
      <w:proofErr w:type="spellEnd"/>
      <w:r w:rsidRPr="00D674CE">
        <w:rPr>
          <w:rFonts w:ascii="Times New Roman" w:eastAsia="Times New Roman" w:hAnsi="Times New Roman" w:cs="Times New Roman"/>
          <w:i/>
          <w:color w:val="000000"/>
        </w:rPr>
        <w:t xml:space="preserve"> </w:t>
      </w:r>
      <w:proofErr w:type="spellStart"/>
      <w:r w:rsidRPr="00D674CE">
        <w:rPr>
          <w:rFonts w:ascii="Times New Roman" w:eastAsia="Times New Roman" w:hAnsi="Times New Roman" w:cs="Times New Roman"/>
          <w:i/>
          <w:color w:val="000000"/>
          <w:lang w:val="en-US"/>
        </w:rPr>
        <w:t>kirishdi</w:t>
      </w:r>
      <w:proofErr w:type="spellEnd"/>
      <w:r w:rsidRPr="00D674CE"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D674CE">
        <w:rPr>
          <w:rFonts w:ascii="Times New Roman" w:eastAsia="Times New Roman" w:hAnsi="Times New Roman" w:cs="Times New Roman"/>
          <w:i/>
          <w:color w:val="000000"/>
          <w:lang w:eastAsia="ru-RU"/>
        </w:rPr>
        <w:t>на поле грозной сечи - на поле большого сражения добраться до картечи - начать обстреливать врага картечью</w:t>
      </w:r>
    </w:p>
    <w:p w:rsidR="00561895" w:rsidRPr="00D674CE" w:rsidRDefault="00561895" w:rsidP="0056189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74C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Первичное восприятие текста. </w:t>
      </w:r>
      <w:r w:rsidRPr="00D674C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(Чтение текста учите</w:t>
      </w:r>
      <w:r w:rsidRPr="00D674C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лем.)</w:t>
      </w:r>
    </w:p>
    <w:p w:rsidR="00561895" w:rsidRPr="00D674CE" w:rsidRDefault="00561895" w:rsidP="00D674CE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>Кто сможет сказать, какому историческому событию посвящено это произведение? (Бородинскому сражению - важнейшему эпизоду Отечественной войны 1812 г.)</w:t>
      </w:r>
    </w:p>
    <w:p w:rsidR="00561895" w:rsidRPr="00D674CE" w:rsidRDefault="00561895" w:rsidP="0056189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>-Это история русского народа, о которой будет инте</w:t>
      </w: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softHyphen/>
        <w:t>ресно узнать. И не просто узнать, а почувствовать, про</w:t>
      </w: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softHyphen/>
        <w:t>никнуться этими событиями поможет нам М.Ю. Лер</w:t>
      </w: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softHyphen/>
        <w:t>монтов, и его замечательное произведение, т.к. Бородин</w:t>
      </w: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softHyphen/>
        <w:t>ское поле стало местом незабываемых исторических событий. (Учитель обращает внимание учащихся на портрет Лермонтова.)</w:t>
      </w:r>
    </w:p>
    <w:p w:rsidR="00561895" w:rsidRPr="00D674CE" w:rsidRDefault="00561895" w:rsidP="0056189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D674C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Инсценирование</w:t>
      </w:r>
      <w:proofErr w:type="spellEnd"/>
      <w:r w:rsidRPr="00D674C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диалога старого и молодого солдата</w:t>
      </w:r>
    </w:p>
    <w:p w:rsidR="00561895" w:rsidRPr="00D674CE" w:rsidRDefault="00561895" w:rsidP="0056189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>(Учитель заранее подготавливает отдельных учащихся.)</w:t>
      </w:r>
    </w:p>
    <w:p w:rsidR="00561895" w:rsidRPr="00D674CE" w:rsidRDefault="00561895" w:rsidP="0056189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>Выходят два ученика, одетых в кивера; читают диалог «Скажи-ка, дядя ...» до слов: «Не отдали б Москвы».</w:t>
      </w:r>
    </w:p>
    <w:p w:rsidR="00561895" w:rsidRPr="00D674CE" w:rsidRDefault="00561895" w:rsidP="0056189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D674C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Работа над содержанием стихотворения.</w:t>
      </w:r>
    </w:p>
    <w:p w:rsidR="00561895" w:rsidRPr="00D674CE" w:rsidRDefault="00561895" w:rsidP="0056189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 xml:space="preserve">Что же интересует молодого солдата, что его волнует? </w:t>
      </w:r>
      <w:proofErr w:type="gramStart"/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>(Молодому человеку горько сознавать, что Москва, хотя и сожжённая, все же была отдана врагу.</w:t>
      </w:r>
      <w:proofErr w:type="gramEnd"/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 xml:space="preserve"> Он убеждён, что это был вынужденный шаг. Поэтому ему хочется снова и снова слышать рассказы своих старших товарищей, сви</w:t>
      </w: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softHyphen/>
        <w:t>детелей великой битвы, о подвигах русских солдат.)</w:t>
      </w:r>
      <w:r w:rsidR="00D674C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gramStart"/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>-О</w:t>
      </w:r>
      <w:proofErr w:type="gramEnd"/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>т чьего имени ведётся рассказ?</w:t>
      </w:r>
    </w:p>
    <w:p w:rsidR="00561895" w:rsidRPr="00D674CE" w:rsidRDefault="00561895" w:rsidP="0056189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74C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(Рассказ ведётся от лица старого солдата, кото</w:t>
      </w:r>
      <w:r w:rsidRPr="00D674C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рый был участником героического сражения.)</w:t>
      </w:r>
    </w:p>
    <w:p w:rsidR="00561895" w:rsidRPr="00D674CE" w:rsidRDefault="00561895" w:rsidP="0056189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>Итак, «дядя» - старый солдат, выступающий в роли рассказчика. Перед Вами портрет ветерана войны 1812 года, старого воина.</w:t>
      </w:r>
    </w:p>
    <w:p w:rsidR="00561895" w:rsidRPr="00D674CE" w:rsidRDefault="00561895" w:rsidP="0056189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 xml:space="preserve">Каким Вы его представляете, судя по портрету? </w:t>
      </w:r>
      <w:proofErr w:type="gramStart"/>
      <w:r w:rsidRPr="00D674C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(Храб</w:t>
      </w:r>
      <w:r w:rsidRPr="00D674C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рый, бравый воин.</w:t>
      </w:r>
      <w:proofErr w:type="gramEnd"/>
      <w:r w:rsidRPr="00D674C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</w:t>
      </w:r>
      <w:proofErr w:type="gramStart"/>
      <w:r w:rsidRPr="00D674C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О чём говорят ордена на его груди?)</w:t>
      </w:r>
      <w:proofErr w:type="gramEnd"/>
    </w:p>
    <w:p w:rsidR="00561895" w:rsidRPr="00D674CE" w:rsidRDefault="00561895" w:rsidP="0056189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 xml:space="preserve">-Старый солдат не отделяет себя от своих товарищей, таких же простых солдат. Он не называет их даже по именам, потому что их было много, сотни, </w:t>
      </w:r>
      <w:proofErr w:type="spellStart"/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>тысячи</w:t>
      </w:r>
      <w:proofErr w:type="gramStart"/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>.С</w:t>
      </w:r>
      <w:proofErr w:type="spellEnd"/>
      <w:proofErr w:type="gramEnd"/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 xml:space="preserve"> кем сравнивает солдат-рассказчик участников сражения? </w:t>
      </w:r>
      <w:proofErr w:type="gramStart"/>
      <w:r w:rsidRPr="00D674C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(С богатырями.</w:t>
      </w:r>
      <w:proofErr w:type="gramEnd"/>
      <w:r w:rsidRPr="00D674C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Прочитайте эти строки. Покажите голосом, что солдаты</w:t>
      </w: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 xml:space="preserve"> - </w:t>
      </w:r>
      <w:r w:rsidRPr="00D674C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это богатыри, что</w:t>
      </w: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 xml:space="preserve">- I </w:t>
      </w:r>
      <w:r w:rsidRPr="00D674C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бы мы почувствовали их силу, могущество. (Читают 2-3 ученика.)</w:t>
      </w:r>
    </w:p>
    <w:p w:rsidR="00561895" w:rsidRPr="00D674CE" w:rsidRDefault="00561895" w:rsidP="0056189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 xml:space="preserve">-Почему старики </w:t>
      </w:r>
      <w:proofErr w:type="spellStart"/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>варчали</w:t>
      </w:r>
      <w:proofErr w:type="spellEnd"/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 xml:space="preserve">? Скажите словами текста. </w:t>
      </w:r>
      <w:proofErr w:type="gramStart"/>
      <w:r w:rsidRPr="00D674C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(Досадно было, боя ждали...</w:t>
      </w:r>
      <w:proofErr w:type="gramEnd"/>
      <w:r w:rsidRPr="00D674C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</w:t>
      </w:r>
      <w:proofErr w:type="gramStart"/>
      <w:r w:rsidRPr="00D674C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О русские штыки!)</w:t>
      </w:r>
      <w:proofErr w:type="gramEnd"/>
    </w:p>
    <w:p w:rsidR="00561895" w:rsidRPr="00D674CE" w:rsidRDefault="00561895" w:rsidP="0056189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 xml:space="preserve">-Как вы понимаете последние строки? </w:t>
      </w:r>
      <w:r w:rsidRPr="00D674C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(Солдаты рвутся в бой, они самоотверженные; рассказчик подчёр</w:t>
      </w:r>
      <w:r w:rsidRPr="00D674C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кивает их боевой дух; они жаждут расправы с врагом.)</w:t>
      </w:r>
    </w:p>
    <w:p w:rsidR="00561895" w:rsidRPr="00D674CE" w:rsidRDefault="00561895" w:rsidP="0056189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>-И вот мы на поле боя в селе Бородино! Как вы ду</w:t>
      </w: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softHyphen/>
        <w:t>маете, какое мощное орудие используется русскими сол</w:t>
      </w: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softHyphen/>
        <w:t>датами в бою? (Пушка, в стихотворении много раз о ней говорится.) Вот она перед вами. (Учитель показывает иллюстрации.) Вот такая пушка у солдата-рассказчика, ведь он был артиллеристом. Русская артиллерия сыграла немаловажную роль в разгроме врага.</w:t>
      </w:r>
    </w:p>
    <w:p w:rsidR="00561895" w:rsidRPr="00D674CE" w:rsidRDefault="00561895" w:rsidP="0056189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-Что чувствовал солдат, когда готовил свою пушку к бою? Прочитайте. </w:t>
      </w:r>
      <w:proofErr w:type="gramStart"/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>(«Забил снаряд я в пушку туго...</w:t>
      </w:r>
      <w:proofErr w:type="gramEnd"/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gramStart"/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>За Ро</w:t>
      </w: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softHyphen/>
        <w:t>дину свою!»)</w:t>
      </w:r>
      <w:proofErr w:type="gramEnd"/>
    </w:p>
    <w:p w:rsidR="00561895" w:rsidRPr="00D674CE" w:rsidRDefault="00561895" w:rsidP="0056189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>-Солдаты рвутся в бой, они полны отваги, героизма. Передайте это голосом.</w:t>
      </w:r>
    </w:p>
    <w:p w:rsidR="00561895" w:rsidRPr="00D674CE" w:rsidRDefault="00561895" w:rsidP="0056189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>-А как вы думаете, почему поэт употребляет мест</w:t>
      </w:r>
      <w:proofErr w:type="gramStart"/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>о-</w:t>
      </w:r>
      <w:proofErr w:type="gramEnd"/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 xml:space="preserve"> имение «мы» в этих строках? (Поэт показывает, что все участники сражения без исключения объединены одним чувством - желанием защищать свою Родину до послед</w:t>
      </w: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softHyphen/>
        <w:t>ней капли крови.)</w:t>
      </w:r>
    </w:p>
    <w:p w:rsidR="00561895" w:rsidRPr="00D674CE" w:rsidRDefault="00561895" w:rsidP="0056189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>-А теперь представьте: солнце садится, вечереет. За</w:t>
      </w: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softHyphen/>
        <w:t>читайте строки, где описано, чем занимаются русские солдаты в ожидании боя. («Прилег вздремнуть я у лафе</w:t>
      </w: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softHyphen/>
        <w:t>та ...»). Лагерь был, тих, сосредоточен. Солдат расска</w:t>
      </w: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softHyphen/>
        <w:t>зывает молодым воинам, как достойно, по-деловому, без страха и суеты готовились к бою его однополчане.</w:t>
      </w:r>
    </w:p>
    <w:p w:rsidR="00561895" w:rsidRPr="00D674CE" w:rsidRDefault="00561895" w:rsidP="0056189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>-А почему ликовал француз? (Французы были увере</w:t>
      </w: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softHyphen/>
        <w:t>ны в победе и заранее праздновали ее, т.к. французская армия уже захватила пол-Европы.)</w:t>
      </w:r>
    </w:p>
    <w:p w:rsidR="00561895" w:rsidRPr="00D674CE" w:rsidRDefault="00561895" w:rsidP="0056189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>-И вот наступает утро. Солдаты уже в строю. Перед нами полковник, который обходит строй. Это один из тех полководцев, которые шли плечом к плечу с рядовыми солдатами. ( Учитель показывает портреты героев войны 1812 года)</w:t>
      </w:r>
      <w:proofErr w:type="gramStart"/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>.-</w:t>
      </w:r>
      <w:proofErr w:type="gramEnd"/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>Что мы о нём знаем? «Полковник наш рождён был хватом». Старый солдат вспоминают с грустью и благо</w:t>
      </w: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softHyphen/>
        <w:t>дарностью своего командира, поднявшего солдат в бой и погибшего в этом бою.</w:t>
      </w:r>
    </w:p>
    <w:p w:rsidR="00561895" w:rsidRPr="00D674CE" w:rsidRDefault="00561895" w:rsidP="0056189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>-Что означают эти слова «рожден был хватом»? (Сильным, смелым, отважным, ловким.)</w:t>
      </w:r>
    </w:p>
    <w:p w:rsidR="00561895" w:rsidRPr="00D674CE" w:rsidRDefault="00561895" w:rsidP="0056189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>-Как вы понимаете, словосочетание «слуга царю»? (</w:t>
      </w:r>
      <w:proofErr w:type="gramStart"/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>Верный</w:t>
      </w:r>
      <w:proofErr w:type="gramEnd"/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 xml:space="preserve"> присяге.)</w:t>
      </w:r>
    </w:p>
    <w:p w:rsidR="00561895" w:rsidRPr="00D674CE" w:rsidRDefault="00561895" w:rsidP="0056189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>«Отец солдатам»? (По отношению к солдатам добрый, сердечный, болеющий за них душой.)</w:t>
      </w:r>
    </w:p>
    <w:p w:rsidR="00561895" w:rsidRPr="00D674CE" w:rsidRDefault="00561895" w:rsidP="0056189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>- В каких словах полковника звучит тревога за судьбу России, понимание ответственности перед ней? Прочи</w:t>
      </w: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softHyphen/>
        <w:t>тайте. («Ребята, не Москва ль за нами ...»)</w:t>
      </w:r>
    </w:p>
    <w:p w:rsidR="00561895" w:rsidRPr="00D674CE" w:rsidRDefault="00561895" w:rsidP="0056189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 xml:space="preserve">-И вот оно Бородинское сражение! Посмотрите на картину. Что мы здесь видим? Русские и французские солдаты. Трудно понять, кто где. Все слились в общей массе, в жестокой кровавой битве не на жизнь, а на смерть. </w:t>
      </w:r>
      <w:proofErr w:type="gramStart"/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>Вдали - тела убитых, дым от взрывных снаря</w:t>
      </w: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softHyphen/>
        <w:t>дов.)</w:t>
      </w:r>
      <w:proofErr w:type="gramEnd"/>
    </w:p>
    <w:p w:rsidR="00561895" w:rsidRPr="00D674CE" w:rsidRDefault="00561895" w:rsidP="0056189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>-Послушаем еще раз описание боя Лермонтовым. (Чтение отрывка учениками.)</w:t>
      </w:r>
    </w:p>
    <w:p w:rsidR="00561895" w:rsidRPr="00D674CE" w:rsidRDefault="00561895" w:rsidP="0056189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>-Кто прочитает наизусть этот отрывок так, чтобы мы прочувствовали жестокость, стремительность боя? (1-2 ученика читают наизусть)</w:t>
      </w:r>
      <w:proofErr w:type="gramStart"/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>.-</w:t>
      </w:r>
      <w:proofErr w:type="gramEnd"/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>Какие строки наиболее ярко показывают жестокость боя?</w:t>
      </w:r>
    </w:p>
    <w:p w:rsidR="00561895" w:rsidRPr="00D674CE" w:rsidRDefault="00561895" w:rsidP="0056189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>(На доске записаны строки из стихотворения:</w:t>
      </w:r>
      <w:proofErr w:type="gramEnd"/>
    </w:p>
    <w:p w:rsidR="00561895" w:rsidRPr="00D674CE" w:rsidRDefault="00561895" w:rsidP="0056189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>Французы двинулись, как тучи ...Земля тряслась, как наши груди ...</w:t>
      </w:r>
      <w:r w:rsidR="00D674CE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>Носились знамена, как тени...)</w:t>
      </w:r>
      <w:proofErr w:type="gramEnd"/>
    </w:p>
    <w:p w:rsidR="00561895" w:rsidRPr="00D674CE" w:rsidRDefault="00561895" w:rsidP="0056189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 xml:space="preserve">-С помощью какого </w:t>
      </w:r>
      <w:r w:rsidR="00633F20" w:rsidRPr="00D674CE">
        <w:rPr>
          <w:rFonts w:ascii="Times New Roman" w:eastAsia="Times New Roman" w:hAnsi="Times New Roman" w:cs="Times New Roman"/>
          <w:color w:val="000000"/>
          <w:lang w:eastAsia="ru-RU"/>
        </w:rPr>
        <w:t>литературного приёма автору удал</w:t>
      </w: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>ось описать поле боя? (Сравнение)</w:t>
      </w:r>
    </w:p>
    <w:p w:rsidR="00561895" w:rsidRPr="00D674CE" w:rsidRDefault="00561895" w:rsidP="0056189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>-С какой целью использует глаголы автор? (Обилие глаголов помогает показать стремительность боя, жесто</w:t>
      </w: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softHyphen/>
        <w:t>кость кровавой сечи, храбрость солдат.</w:t>
      </w:r>
      <w:proofErr w:type="gramStart"/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>)-</w:t>
      </w:r>
      <w:proofErr w:type="gramEnd"/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>Итак, перед нашими глазами прошла картина гран</w:t>
      </w: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softHyphen/>
        <w:t>диозного сражения, равного которому раньше не знала история. Недаром старый солдат, обращая</w:t>
      </w:r>
      <w:r w:rsidR="00D674CE">
        <w:rPr>
          <w:rFonts w:ascii="Times New Roman" w:eastAsia="Times New Roman" w:hAnsi="Times New Roman" w:cs="Times New Roman"/>
          <w:color w:val="000000"/>
          <w:lang w:eastAsia="ru-RU"/>
        </w:rPr>
        <w:t>сь к своему мо</w:t>
      </w:r>
      <w:r w:rsidR="00D674CE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лодому </w:t>
      </w:r>
      <w:proofErr w:type="spellStart"/>
      <w:r w:rsidR="00D674CE">
        <w:rPr>
          <w:rFonts w:ascii="Times New Roman" w:eastAsia="Times New Roman" w:hAnsi="Times New Roman" w:cs="Times New Roman"/>
          <w:color w:val="000000"/>
          <w:lang w:eastAsia="ru-RU"/>
        </w:rPr>
        <w:t>товарищу</w:t>
      </w:r>
      <w:proofErr w:type="gramStart"/>
      <w:r w:rsidR="00D674CE">
        <w:rPr>
          <w:rFonts w:ascii="Times New Roman" w:eastAsia="Times New Roman" w:hAnsi="Times New Roman" w:cs="Times New Roman"/>
          <w:color w:val="000000"/>
          <w:lang w:eastAsia="ru-RU"/>
        </w:rPr>
        <w:t>,</w:t>
      </w: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>г</w:t>
      </w:r>
      <w:proofErr w:type="gramEnd"/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>оворит:«Вам</w:t>
      </w:r>
      <w:proofErr w:type="spellEnd"/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 xml:space="preserve"> не видать таких сражений!» </w:t>
      </w:r>
      <w:proofErr w:type="gramStart"/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>(Несмотря на страш</w:t>
      </w: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softHyphen/>
        <w:t>ный, кровопролитный бой, русские солдаты «были все го</w:t>
      </w: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softHyphen/>
        <w:t>товы на завтра бой затеять новый».</w:t>
      </w:r>
      <w:proofErr w:type="gramEnd"/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 xml:space="preserve"> И до конца стоять ...»</w:t>
      </w:r>
    </w:p>
    <w:p w:rsidR="00561895" w:rsidRPr="00D674CE" w:rsidRDefault="00561895" w:rsidP="0056189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>-О чем печалится солдат-рассказчик? (В его словах звучит скорбное чувство невозвратимой утраты близких ему людей, товарищей, погибших в бою.)</w:t>
      </w:r>
    </w:p>
    <w:p w:rsidR="00561895" w:rsidRPr="00D674CE" w:rsidRDefault="00561895" w:rsidP="0056189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>-А чем гордится солдат? (Мужеством своих однопол</w:t>
      </w: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softHyphen/>
        <w:t>чан, готовностью, не раздумывая, отдать свою жизнь за Родину, беспримерной отвагой и героизмом.)</w:t>
      </w:r>
    </w:p>
    <w:p w:rsidR="00561895" w:rsidRPr="00D674CE" w:rsidRDefault="00561895" w:rsidP="0056189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>-Прочитайте строки стихотворения так, чтобы мы по</w:t>
      </w: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softHyphen/>
        <w:t>чувствовали печаль, боль рассказчика, а затем - восхи</w:t>
      </w: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softHyphen/>
        <w:t>щение, гордость. (Читают 2-3 учащихся.)</w:t>
      </w:r>
    </w:p>
    <w:p w:rsidR="00561895" w:rsidRPr="00D674CE" w:rsidRDefault="00561895" w:rsidP="0056189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D674C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Итог урока</w:t>
      </w:r>
      <w:proofErr w:type="gramStart"/>
      <w:r w:rsidRPr="00D674C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</w:t>
      </w: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proofErr w:type="gramEnd"/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 xml:space="preserve">Какие чувства, вы испытали, слушая и читая М.Ю. Лермонтова? </w:t>
      </w:r>
      <w:proofErr w:type="gramStart"/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>(Вместе с солдатом-рассказчиком мы были отважны, смелы, любили товарищей, свою Родину; по</w:t>
      </w: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softHyphen/>
        <w:t>нимали, что отступать нельзя, лучше умереть.</w:t>
      </w:r>
      <w:proofErr w:type="gramEnd"/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proofErr w:type="gramStart"/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>Скорбили</w:t>
      </w:r>
      <w:proofErr w:type="spellEnd"/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 xml:space="preserve"> об убитых товарищах, восхищались их мужеством и от</w:t>
      </w: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softHyphen/>
        <w:t>вагой.)</w:t>
      </w:r>
      <w:proofErr w:type="gramEnd"/>
    </w:p>
    <w:p w:rsidR="00561895" w:rsidRPr="00D674CE" w:rsidRDefault="00561895" w:rsidP="0056189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>-В своем произведении М.Ю. Лермонтов отразил лю</w:t>
      </w: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softHyphen/>
        <w:t>бовь простых русских людей к своей родной земле. И са</w:t>
      </w: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softHyphen/>
        <w:t>мое главное, Лермонтов впервые взглянул на события Отечественной войны 1812 года глазами человека из на</w:t>
      </w: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softHyphen/>
        <w:t>рода и показал, что народ в самый критический момент истории, когда решалась судьба России, сумел не только остановить врага, но и прогнать его прочь со своей земли.</w:t>
      </w:r>
    </w:p>
    <w:p w:rsidR="00561895" w:rsidRPr="00D674CE" w:rsidRDefault="00561895" w:rsidP="0056189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D674C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Домашнее задание. </w:t>
      </w: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>Выучите наизусть стихотворе</w:t>
      </w: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М.Ю. Лермонтова «Бородино».</w:t>
      </w:r>
    </w:p>
    <w:p w:rsidR="00561895" w:rsidRPr="00D674CE" w:rsidRDefault="00561895" w:rsidP="0056189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74CE">
        <w:rPr>
          <w:rFonts w:ascii="Times New Roman" w:eastAsia="Times New Roman" w:hAnsi="Times New Roman" w:cs="Times New Roman"/>
          <w:color w:val="000000"/>
          <w:lang w:eastAsia="ru-RU"/>
        </w:rPr>
        <w:t>Ответить на вопросы письменно.</w:t>
      </w:r>
    </w:p>
    <w:p w:rsidR="00561895" w:rsidRPr="00D674CE" w:rsidRDefault="00561895" w:rsidP="0056189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74C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Индивидуальные задания</w:t>
      </w:r>
    </w:p>
    <w:p w:rsidR="00561895" w:rsidRPr="00D674CE" w:rsidRDefault="00561895" w:rsidP="0056189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61895" w:rsidRPr="00D674CE" w:rsidRDefault="00561895" w:rsidP="0056189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D674C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Индивидуальная домашняя работа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66"/>
        <w:gridCol w:w="1504"/>
      </w:tblGrid>
      <w:tr w:rsidR="00561895" w:rsidRPr="00D674CE" w:rsidTr="00622B5F">
        <w:trPr>
          <w:trHeight w:hRule="exact" w:val="317"/>
        </w:trPr>
        <w:tc>
          <w:tcPr>
            <w:tcW w:w="88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1895" w:rsidRPr="00D674CE" w:rsidRDefault="00561895" w:rsidP="00561895">
            <w:pPr>
              <w:spacing w:after="0" w:line="20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4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Вопрос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61895" w:rsidRPr="00D674CE" w:rsidRDefault="00561895" w:rsidP="00561895">
            <w:pPr>
              <w:spacing w:after="0" w:line="20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4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Ответ</w:t>
            </w:r>
          </w:p>
        </w:tc>
      </w:tr>
      <w:tr w:rsidR="00561895" w:rsidRPr="00D674CE" w:rsidTr="00622B5F">
        <w:trPr>
          <w:trHeight w:hRule="exact" w:val="280"/>
        </w:trPr>
        <w:tc>
          <w:tcPr>
            <w:tcW w:w="88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1895" w:rsidRPr="00D674CE" w:rsidRDefault="00561895" w:rsidP="005618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4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Кому рассказывал старый солдат о Бородинской битве?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61895" w:rsidRPr="00D674CE" w:rsidRDefault="00561895" w:rsidP="005618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1895" w:rsidRPr="00D674CE" w:rsidTr="00622B5F">
        <w:trPr>
          <w:trHeight w:hRule="exact" w:val="425"/>
        </w:trPr>
        <w:tc>
          <w:tcPr>
            <w:tcW w:w="88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1895" w:rsidRPr="00D674CE" w:rsidRDefault="00561895" w:rsidP="005618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674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характеризует старый солдат, сражавшихся в той битве?</w:t>
            </w:r>
            <w:proofErr w:type="gramEnd"/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61895" w:rsidRPr="00D674CE" w:rsidRDefault="00561895" w:rsidP="005618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1895" w:rsidRPr="00561895" w:rsidTr="00622B5F">
        <w:trPr>
          <w:trHeight w:hRule="exact" w:val="431"/>
        </w:trPr>
        <w:tc>
          <w:tcPr>
            <w:tcW w:w="88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1895" w:rsidRPr="00561895" w:rsidRDefault="00561895" w:rsidP="0056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895">
              <w:rPr>
                <w:rFonts w:ascii="Century Schoolbook" w:eastAsia="Times New Roman" w:hAnsi="Century Schoolbook" w:cs="Century Schoolbook"/>
                <w:color w:val="000000"/>
                <w:sz w:val="21"/>
                <w:szCs w:val="21"/>
                <w:lang w:eastAsia="ru-RU"/>
              </w:rPr>
              <w:t>Почему старый солдат говорит, что им досталась плохая доля?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61895" w:rsidRPr="00561895" w:rsidRDefault="00561895" w:rsidP="0056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561895" w:rsidRPr="00561895" w:rsidTr="00561895">
        <w:trPr>
          <w:trHeight w:hRule="exact" w:val="566"/>
        </w:trPr>
        <w:tc>
          <w:tcPr>
            <w:tcW w:w="88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1895" w:rsidRPr="00561895" w:rsidRDefault="00561895" w:rsidP="0056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895">
              <w:rPr>
                <w:rFonts w:ascii="Century Schoolbook" w:eastAsia="Times New Roman" w:hAnsi="Century Schoolbook" w:cs="Century Schoolbook"/>
                <w:color w:val="000000"/>
                <w:sz w:val="21"/>
                <w:szCs w:val="21"/>
                <w:lang w:eastAsia="ru-RU"/>
              </w:rPr>
              <w:t>Как солдаты выражали своё недовольство команди</w:t>
            </w:r>
            <w:r w:rsidRPr="00561895">
              <w:rPr>
                <w:rFonts w:ascii="Century Schoolbook" w:eastAsia="Times New Roman" w:hAnsi="Century Schoolbook" w:cs="Century Schoolbook"/>
                <w:color w:val="000000"/>
                <w:sz w:val="21"/>
                <w:szCs w:val="21"/>
                <w:lang w:eastAsia="ru-RU"/>
              </w:rPr>
              <w:softHyphen/>
              <w:t xml:space="preserve">рами при отступлении? </w:t>
            </w:r>
            <w:r w:rsidRPr="00561895">
              <w:rPr>
                <w:rFonts w:ascii="Century Schoolbook" w:eastAsia="Times New Roman" w:hAnsi="Century Schoolbook" w:cs="Century Schoolbook"/>
                <w:b/>
                <w:bCs/>
                <w:color w:val="000000"/>
                <w:sz w:val="20"/>
                <w:szCs w:val="20"/>
                <w:lang w:eastAsia="ru-RU"/>
              </w:rPr>
              <w:t xml:space="preserve">В </w:t>
            </w:r>
            <w:r w:rsidRPr="00561895">
              <w:rPr>
                <w:rFonts w:ascii="Century Schoolbook" w:eastAsia="Times New Roman" w:hAnsi="Century Schoolbook" w:cs="Century Schoolbook"/>
                <w:color w:val="000000"/>
                <w:sz w:val="21"/>
                <w:szCs w:val="21"/>
                <w:lang w:eastAsia="ru-RU"/>
              </w:rPr>
              <w:t>чём они были уверены?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61895" w:rsidRPr="00561895" w:rsidRDefault="00561895" w:rsidP="0056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561895" w:rsidRPr="00561895" w:rsidTr="00561895">
        <w:trPr>
          <w:trHeight w:hRule="exact" w:val="336"/>
        </w:trPr>
        <w:tc>
          <w:tcPr>
            <w:tcW w:w="8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61895" w:rsidRPr="00561895" w:rsidRDefault="00561895" w:rsidP="00561895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895">
              <w:rPr>
                <w:rFonts w:ascii="Century Schoolbook" w:eastAsia="Times New Roman" w:hAnsi="Century Schoolbook" w:cs="Century Schoolbook"/>
                <w:color w:val="000000"/>
                <w:sz w:val="21"/>
                <w:szCs w:val="21"/>
                <w:lang w:eastAsia="ru-RU"/>
              </w:rPr>
              <w:t>Как прошли первые два дня?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895" w:rsidRPr="00561895" w:rsidRDefault="00561895" w:rsidP="0056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</w:tbl>
    <w:p w:rsidR="00561895" w:rsidRPr="00561895" w:rsidRDefault="00561895" w:rsidP="005618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895">
        <w:rPr>
          <w:rFonts w:ascii="Century Schoolbook" w:eastAsia="Times New Roman" w:hAnsi="Century Schoolbook" w:cs="Century Schoolbook"/>
          <w:b/>
          <w:bCs/>
          <w:color w:val="000000"/>
          <w:lang w:eastAsia="ru-RU"/>
        </w:rPr>
        <w:lastRenderedPageBreak/>
        <w:t>Индивидуальная домашняя работа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9"/>
        <w:gridCol w:w="1432"/>
      </w:tblGrid>
      <w:tr w:rsidR="00561895" w:rsidRPr="00561895" w:rsidTr="00622B5F">
        <w:trPr>
          <w:trHeight w:hRule="exact" w:val="242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1895" w:rsidRPr="00561895" w:rsidRDefault="00561895" w:rsidP="00561895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895">
              <w:rPr>
                <w:rFonts w:ascii="Century Schoolbook" w:eastAsia="Times New Roman" w:hAnsi="Century Schoolbook" w:cs="Century Schoolbook"/>
                <w:b/>
                <w:bCs/>
                <w:color w:val="000000"/>
                <w:sz w:val="20"/>
                <w:szCs w:val="20"/>
                <w:lang w:eastAsia="ru-RU"/>
              </w:rPr>
              <w:t>Вопрос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61895" w:rsidRPr="00561895" w:rsidRDefault="00561895" w:rsidP="00561895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895">
              <w:rPr>
                <w:rFonts w:ascii="Century Schoolbook" w:eastAsia="Times New Roman" w:hAnsi="Century Schoolbook" w:cs="Century Schoolbook"/>
                <w:b/>
                <w:bCs/>
                <w:color w:val="000000"/>
                <w:sz w:val="20"/>
                <w:szCs w:val="20"/>
                <w:lang w:eastAsia="ru-RU"/>
              </w:rPr>
              <w:t>Ответ</w:t>
            </w:r>
          </w:p>
        </w:tc>
      </w:tr>
      <w:tr w:rsidR="00561895" w:rsidRPr="00561895" w:rsidTr="00622B5F">
        <w:trPr>
          <w:trHeight w:hRule="exact" w:val="429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1895" w:rsidRPr="00561895" w:rsidRDefault="00561895" w:rsidP="0056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895">
              <w:rPr>
                <w:rFonts w:ascii="Century Schoolbook" w:eastAsia="Times New Roman" w:hAnsi="Century Schoolbook" w:cs="Century Schoolbook"/>
                <w:color w:val="000000"/>
                <w:sz w:val="21"/>
                <w:szCs w:val="21"/>
                <w:lang w:eastAsia="ru-RU"/>
              </w:rPr>
              <w:t>Как готовились к последнему бою русские и фран</w:t>
            </w:r>
            <w:r w:rsidRPr="00561895">
              <w:rPr>
                <w:rFonts w:ascii="Century Schoolbook" w:eastAsia="Times New Roman" w:hAnsi="Century Schoolbook" w:cs="Century Schoolbook"/>
                <w:color w:val="000000"/>
                <w:sz w:val="21"/>
                <w:szCs w:val="21"/>
                <w:lang w:eastAsia="ru-RU"/>
              </w:rPr>
              <w:softHyphen/>
              <w:t>цузские солдаты?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61895" w:rsidRPr="00561895" w:rsidRDefault="00561895" w:rsidP="0056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561895" w:rsidRPr="00561895" w:rsidTr="00622B5F">
        <w:trPr>
          <w:trHeight w:hRule="exact" w:val="341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1895" w:rsidRPr="00561895" w:rsidRDefault="00561895" w:rsidP="00561895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895">
              <w:rPr>
                <w:rFonts w:ascii="Century Schoolbook" w:eastAsia="Times New Roman" w:hAnsi="Century Schoolbook" w:cs="Century Schoolbook"/>
                <w:color w:val="000000"/>
                <w:sz w:val="21"/>
                <w:szCs w:val="21"/>
                <w:lang w:eastAsia="ru-RU"/>
              </w:rPr>
              <w:t>Когда началась битва?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61895" w:rsidRPr="00561895" w:rsidRDefault="00561895" w:rsidP="0056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561895" w:rsidRPr="00561895" w:rsidTr="00622B5F">
        <w:trPr>
          <w:trHeight w:hRule="exact" w:val="355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1895" w:rsidRPr="00561895" w:rsidRDefault="00561895" w:rsidP="0056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895">
              <w:rPr>
                <w:rFonts w:ascii="Century Schoolbook" w:eastAsia="Times New Roman" w:hAnsi="Century Schoolbook" w:cs="Century Schoolbook"/>
                <w:color w:val="000000"/>
                <w:sz w:val="21"/>
                <w:szCs w:val="21"/>
                <w:lang w:eastAsia="ru-RU"/>
              </w:rPr>
              <w:t>С какими словами полковник обратился к своим солдатам? Каким он был человеком?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61895" w:rsidRPr="00561895" w:rsidRDefault="00561895" w:rsidP="0056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561895" w:rsidRPr="00561895" w:rsidTr="00622B5F">
        <w:trPr>
          <w:trHeight w:hRule="exact" w:val="341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1895" w:rsidRPr="00561895" w:rsidRDefault="00561895" w:rsidP="00561895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895">
              <w:rPr>
                <w:rFonts w:ascii="Century Schoolbook" w:eastAsia="Times New Roman" w:hAnsi="Century Schoolbook" w:cs="Century Schoolbook"/>
                <w:color w:val="000000"/>
                <w:sz w:val="21"/>
                <w:szCs w:val="21"/>
                <w:lang w:eastAsia="ru-RU"/>
              </w:rPr>
              <w:t>Как поэт описывает кровавую битву?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61895" w:rsidRPr="00561895" w:rsidRDefault="00561895" w:rsidP="0056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561895" w:rsidRPr="00561895" w:rsidTr="00622B5F">
        <w:trPr>
          <w:trHeight w:hRule="exact" w:val="351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61895" w:rsidRPr="00561895" w:rsidRDefault="00561895" w:rsidP="0056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895">
              <w:rPr>
                <w:rFonts w:ascii="Century Schoolbook" w:eastAsia="Times New Roman" w:hAnsi="Century Schoolbook" w:cs="Century Schoolbook"/>
                <w:color w:val="000000"/>
                <w:sz w:val="21"/>
                <w:szCs w:val="21"/>
                <w:lang w:eastAsia="ru-RU"/>
              </w:rPr>
              <w:t>К чему были готовы русские солдаты? Как завер</w:t>
            </w:r>
            <w:r w:rsidRPr="00561895">
              <w:rPr>
                <w:rFonts w:ascii="Century Schoolbook" w:eastAsia="Times New Roman" w:hAnsi="Century Schoolbook" w:cs="Century Schoolbook"/>
                <w:color w:val="000000"/>
                <w:sz w:val="21"/>
                <w:szCs w:val="21"/>
                <w:lang w:eastAsia="ru-RU"/>
              </w:rPr>
              <w:softHyphen/>
              <w:t>шилось сражение?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895" w:rsidRPr="00561895" w:rsidRDefault="00561895" w:rsidP="0056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</w:tbl>
    <w:p w:rsidR="00622B5F" w:rsidRPr="00D674CE" w:rsidRDefault="00622B5F" w:rsidP="00D1068E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3327" w:rsidRPr="00D03327" w:rsidRDefault="00D03327" w:rsidP="00D03327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03327">
        <w:rPr>
          <w:rFonts w:ascii="Times New Roman" w:hAnsi="Times New Roman" w:cs="Times New Roman"/>
          <w:b/>
          <w:sz w:val="24"/>
          <w:szCs w:val="24"/>
        </w:rPr>
        <w:t>Дата урока:__________________                   7   «АБ»   класс</w:t>
      </w:r>
    </w:p>
    <w:p w:rsidR="00D03327" w:rsidRPr="00D03327" w:rsidRDefault="00D03327" w:rsidP="00D03327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03327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            </w:t>
      </w:r>
      <w:r w:rsidRPr="00D03327">
        <w:rPr>
          <w:rFonts w:ascii="Times New Roman" w:hAnsi="Times New Roman" w:cs="Times New Roman"/>
          <w:b/>
          <w:sz w:val="24"/>
          <w:szCs w:val="24"/>
        </w:rPr>
        <w:t>Тема урока: Повторение изученного грамматического материала</w:t>
      </w:r>
    </w:p>
    <w:p w:rsidR="00D03327" w:rsidRPr="00D03327" w:rsidRDefault="00D03327" w:rsidP="00D03327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03327">
        <w:rPr>
          <w:rFonts w:ascii="Times New Roman" w:hAnsi="Times New Roman" w:cs="Times New Roman"/>
          <w:b/>
          <w:sz w:val="24"/>
          <w:szCs w:val="24"/>
        </w:rPr>
        <w:t xml:space="preserve">   Цель урока</w:t>
      </w:r>
      <w:proofErr w:type="gramStart"/>
      <w:r w:rsidRPr="00D03327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Pr="00D033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3327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D03327">
        <w:rPr>
          <w:rFonts w:ascii="Times New Roman" w:hAnsi="Times New Roman" w:cs="Times New Roman"/>
          <w:b/>
          <w:sz w:val="24"/>
          <w:szCs w:val="24"/>
        </w:rPr>
        <w:t>)</w:t>
      </w:r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</w:t>
      </w:r>
      <w:r w:rsidRPr="00D0332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D03327">
        <w:rPr>
          <w:rFonts w:ascii="Times New Roman" w:hAnsi="Times New Roman" w:cs="Times New Roman"/>
          <w:b/>
          <w:sz w:val="24"/>
          <w:szCs w:val="24"/>
        </w:rPr>
        <w:t>образовательная</w:t>
      </w:r>
      <w:proofErr w:type="gramEnd"/>
      <w:r w:rsidRPr="00D03327">
        <w:rPr>
          <w:rFonts w:ascii="Times New Roman" w:hAnsi="Times New Roman" w:cs="Times New Roman"/>
          <w:b/>
          <w:sz w:val="24"/>
          <w:szCs w:val="24"/>
        </w:rPr>
        <w:t xml:space="preserve">: ознакомить учащихся с идейным содержанием </w:t>
      </w:r>
    </w:p>
    <w:p w:rsidR="00D03327" w:rsidRDefault="00D03327" w:rsidP="00D03327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03327">
        <w:rPr>
          <w:rFonts w:ascii="Times New Roman" w:hAnsi="Times New Roman" w:cs="Times New Roman"/>
          <w:b/>
          <w:sz w:val="24"/>
          <w:szCs w:val="24"/>
        </w:rPr>
        <w:t xml:space="preserve">темы,___________________________________________________________________              </w:t>
      </w:r>
    </w:p>
    <w:p w:rsidR="00D03327" w:rsidRPr="00D03327" w:rsidRDefault="00D03327" w:rsidP="00D03327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03327">
        <w:rPr>
          <w:rFonts w:ascii="Times New Roman" w:hAnsi="Times New Roman" w:cs="Times New Roman"/>
          <w:b/>
          <w:sz w:val="24"/>
          <w:szCs w:val="24"/>
        </w:rPr>
        <w:t>Б</w:t>
      </w:r>
      <w:proofErr w:type="gramStart"/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</w:t>
      </w:r>
      <w:r w:rsidRPr="00D03327"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</w:t>
      </w:r>
      <w:r w:rsidRPr="00D03327">
        <w:rPr>
          <w:rFonts w:ascii="Times New Roman" w:hAnsi="Times New Roman" w:cs="Times New Roman"/>
          <w:b/>
          <w:sz w:val="24"/>
          <w:szCs w:val="24"/>
        </w:rPr>
        <w:t>воспитательная: воспитывать чувство любви к изучению русского языка,</w:t>
      </w:r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</w:t>
      </w:r>
      <w:r w:rsidRPr="00D03327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</w:t>
      </w:r>
    </w:p>
    <w:p w:rsidR="00D03327" w:rsidRPr="00D03327" w:rsidRDefault="00D03327" w:rsidP="00D03327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03327">
        <w:rPr>
          <w:rFonts w:ascii="Times New Roman" w:hAnsi="Times New Roman" w:cs="Times New Roman"/>
          <w:b/>
          <w:sz w:val="24"/>
          <w:szCs w:val="24"/>
        </w:rPr>
        <w:t xml:space="preserve">             В)</w:t>
      </w:r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</w:t>
      </w:r>
      <w:r w:rsidRPr="00D03327">
        <w:rPr>
          <w:rFonts w:ascii="Times New Roman" w:hAnsi="Times New Roman" w:cs="Times New Roman"/>
          <w:b/>
          <w:sz w:val="24"/>
          <w:szCs w:val="24"/>
        </w:rPr>
        <w:t>развивающая: развивать речь учащихся, обогащать словарный запас учеников_________________________________________________________________</w:t>
      </w:r>
    </w:p>
    <w:p w:rsidR="00D03327" w:rsidRPr="00D03327" w:rsidRDefault="00D03327" w:rsidP="00D03327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03327">
        <w:rPr>
          <w:rFonts w:ascii="Times New Roman" w:hAnsi="Times New Roman" w:cs="Times New Roman"/>
          <w:b/>
          <w:sz w:val="24"/>
          <w:szCs w:val="24"/>
        </w:rPr>
        <w:t xml:space="preserve">    Оборудование </w:t>
      </w:r>
      <w:proofErr w:type="gramStart"/>
      <w:r w:rsidRPr="00D03327">
        <w:rPr>
          <w:rFonts w:ascii="Times New Roman" w:hAnsi="Times New Roman" w:cs="Times New Roman"/>
          <w:b/>
          <w:sz w:val="24"/>
          <w:szCs w:val="24"/>
        </w:rPr>
        <w:t>:у</w:t>
      </w:r>
      <w:proofErr w:type="gramEnd"/>
      <w:r w:rsidRPr="00D03327">
        <w:rPr>
          <w:rFonts w:ascii="Times New Roman" w:hAnsi="Times New Roman" w:cs="Times New Roman"/>
          <w:b/>
          <w:sz w:val="24"/>
          <w:szCs w:val="24"/>
        </w:rPr>
        <w:t>чебник,</w:t>
      </w:r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презентация </w:t>
      </w:r>
      <w:r w:rsidRPr="00D03327">
        <w:rPr>
          <w:rFonts w:ascii="Times New Roman" w:hAnsi="Times New Roman" w:cs="Times New Roman"/>
          <w:b/>
          <w:sz w:val="24"/>
          <w:szCs w:val="24"/>
        </w:rPr>
        <w:t>---------------------------------------------------------------------------------------------------------------------------</w:t>
      </w:r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</w:t>
      </w:r>
    </w:p>
    <w:p w:rsidR="00D03327" w:rsidRPr="00D03327" w:rsidRDefault="00D03327" w:rsidP="00D03327">
      <w:pPr>
        <w:pStyle w:val="a4"/>
        <w:rPr>
          <w:rFonts w:ascii="Times New Roman" w:hAnsi="Times New Roman" w:cs="Times New Roman"/>
          <w:b/>
          <w:sz w:val="24"/>
          <w:szCs w:val="24"/>
          <w:lang w:val="uz-Cyrl-UZ"/>
        </w:rPr>
      </w:pPr>
      <w:r w:rsidRPr="00D03327">
        <w:rPr>
          <w:rFonts w:ascii="Times New Roman" w:hAnsi="Times New Roman" w:cs="Times New Roman"/>
          <w:b/>
          <w:sz w:val="24"/>
          <w:szCs w:val="24"/>
        </w:rPr>
        <w:t xml:space="preserve">      Тип урока: </w:t>
      </w:r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    ------------------------------------------------------------------------------------</w:t>
      </w:r>
    </w:p>
    <w:p w:rsidR="00D03327" w:rsidRPr="00D03327" w:rsidRDefault="00D03327" w:rsidP="00D03327">
      <w:pPr>
        <w:pStyle w:val="a4"/>
        <w:rPr>
          <w:rFonts w:ascii="Times New Roman" w:hAnsi="Times New Roman" w:cs="Times New Roman"/>
          <w:b/>
          <w:sz w:val="24"/>
          <w:szCs w:val="24"/>
          <w:lang w:val="uz-Cyrl-UZ"/>
        </w:rPr>
      </w:pPr>
      <w:r w:rsidRPr="00D03327">
        <w:rPr>
          <w:rFonts w:ascii="Times New Roman" w:hAnsi="Times New Roman" w:cs="Times New Roman"/>
          <w:b/>
          <w:sz w:val="24"/>
          <w:szCs w:val="24"/>
        </w:rPr>
        <w:t xml:space="preserve">     Метод  урока</w:t>
      </w:r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----------------------------------------------------------------------------------</w:t>
      </w:r>
    </w:p>
    <w:p w:rsidR="00D03327" w:rsidRPr="00D03327" w:rsidRDefault="00D03327" w:rsidP="00D03327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0332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Х О Д       У  </w:t>
      </w:r>
      <w:proofErr w:type="gramStart"/>
      <w:r w:rsidRPr="00D03327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D03327">
        <w:rPr>
          <w:rFonts w:ascii="Times New Roman" w:hAnsi="Times New Roman" w:cs="Times New Roman"/>
          <w:b/>
          <w:sz w:val="24"/>
          <w:szCs w:val="24"/>
        </w:rPr>
        <w:t xml:space="preserve">  О  К А</w:t>
      </w:r>
    </w:p>
    <w:p w:rsidR="00D03327" w:rsidRDefault="00D03327" w:rsidP="00D03327">
      <w:pPr>
        <w:pStyle w:val="a4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  <w:lang w:val="uz-Cyrl-UZ"/>
        </w:rPr>
      </w:pPr>
      <w:r w:rsidRPr="00D03327">
        <w:rPr>
          <w:rFonts w:ascii="Times New Roman" w:hAnsi="Times New Roman" w:cs="Times New Roman"/>
          <w:b/>
          <w:sz w:val="24"/>
          <w:szCs w:val="24"/>
        </w:rPr>
        <w:t>Организационный  момент: Проверка о  готовности учащихся к уроку</w:t>
      </w:r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              </w:t>
      </w:r>
    </w:p>
    <w:p w:rsidR="00D03327" w:rsidRPr="00D03327" w:rsidRDefault="00D03327" w:rsidP="00D03327">
      <w:pPr>
        <w:pStyle w:val="a4"/>
        <w:ind w:left="120"/>
        <w:rPr>
          <w:rFonts w:ascii="Times New Roman" w:hAnsi="Times New Roman" w:cs="Times New Roman"/>
          <w:b/>
          <w:sz w:val="24"/>
          <w:szCs w:val="24"/>
          <w:lang w:val="uz-Cyrl-UZ"/>
        </w:rPr>
      </w:pPr>
      <w:r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</w:t>
      </w:r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Рапорт дежурного------------------------------------------------------------------------------------ </w:t>
      </w:r>
    </w:p>
    <w:p w:rsidR="00D03327" w:rsidRPr="00D03327" w:rsidRDefault="00D03327" w:rsidP="00D03327">
      <w:pPr>
        <w:pStyle w:val="a4"/>
        <w:rPr>
          <w:rFonts w:ascii="Times New Roman" w:hAnsi="Times New Roman" w:cs="Times New Roman"/>
          <w:b/>
          <w:bCs/>
          <w:spacing w:val="4"/>
          <w:sz w:val="24"/>
          <w:szCs w:val="24"/>
          <w:lang w:val="uz-Cyrl-UZ"/>
        </w:rPr>
      </w:pPr>
      <w:r w:rsidRPr="00D03327">
        <w:rPr>
          <w:rFonts w:ascii="Times New Roman" w:hAnsi="Times New Roman" w:cs="Times New Roman"/>
          <w:b/>
          <w:bCs/>
          <w:spacing w:val="1"/>
          <w:sz w:val="24"/>
          <w:szCs w:val="24"/>
          <w:lang w:val="uz-Cyrl-UZ"/>
        </w:rPr>
        <w:t xml:space="preserve">  </w:t>
      </w:r>
      <w:r w:rsidRPr="00D03327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03327">
        <w:rPr>
          <w:rFonts w:ascii="Times New Roman" w:hAnsi="Times New Roman" w:cs="Times New Roman"/>
          <w:b/>
          <w:bCs/>
          <w:spacing w:val="1"/>
          <w:sz w:val="24"/>
          <w:szCs w:val="24"/>
          <w:lang w:val="uz-Cyrl-UZ"/>
        </w:rPr>
        <w:t>Разговорная пятиминутка  Беседа на тему:----------------------------------------------------------------------Ответы на вопросы----------------------------------------------------------------------------</w:t>
      </w:r>
      <w:r w:rsidRPr="00D03327">
        <w:rPr>
          <w:rFonts w:ascii="Times New Roman" w:hAnsi="Times New Roman" w:cs="Times New Roman"/>
          <w:b/>
          <w:bCs/>
          <w:spacing w:val="1"/>
          <w:sz w:val="24"/>
          <w:szCs w:val="24"/>
        </w:rPr>
        <w:t>----------------------------</w:t>
      </w:r>
      <w:r w:rsidRPr="00D03327">
        <w:rPr>
          <w:rFonts w:ascii="Times New Roman" w:hAnsi="Times New Roman" w:cs="Times New Roman"/>
          <w:b/>
          <w:bCs/>
          <w:spacing w:val="1"/>
          <w:sz w:val="24"/>
          <w:szCs w:val="24"/>
          <w:lang w:val="uz-Cyrl-UZ"/>
        </w:rPr>
        <w:t xml:space="preserve"> </w:t>
      </w:r>
    </w:p>
    <w:p w:rsidR="00D03327" w:rsidRPr="00D03327" w:rsidRDefault="00D03327" w:rsidP="00D03327">
      <w:pPr>
        <w:pStyle w:val="a4"/>
        <w:rPr>
          <w:rFonts w:ascii="Times New Roman" w:hAnsi="Times New Roman" w:cs="Times New Roman"/>
          <w:b/>
          <w:sz w:val="24"/>
          <w:szCs w:val="24"/>
          <w:lang w:val="uz-Cyrl-UZ"/>
        </w:rPr>
      </w:pPr>
      <w:r w:rsidRPr="00D033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                    </w:t>
      </w:r>
      <w:r w:rsidRPr="00D033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3327">
        <w:rPr>
          <w:rFonts w:ascii="Times New Roman" w:hAnsi="Times New Roman" w:cs="Times New Roman"/>
          <w:b/>
          <w:sz w:val="24"/>
          <w:szCs w:val="24"/>
          <w:lang w:val="uz-Latn-UZ"/>
        </w:rPr>
        <w:t>II.</w:t>
      </w:r>
      <w:r w:rsidRPr="00D03327">
        <w:rPr>
          <w:rFonts w:ascii="Times New Roman" w:hAnsi="Times New Roman" w:cs="Times New Roman"/>
          <w:b/>
          <w:sz w:val="24"/>
          <w:szCs w:val="24"/>
        </w:rPr>
        <w:t xml:space="preserve"> Повторение материала предыдущего урока.</w:t>
      </w:r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>-</w:t>
      </w:r>
    </w:p>
    <w:p w:rsidR="00D03327" w:rsidRPr="00D03327" w:rsidRDefault="00D03327" w:rsidP="00D03327">
      <w:pPr>
        <w:pStyle w:val="a4"/>
        <w:rPr>
          <w:rFonts w:ascii="Times New Roman" w:hAnsi="Times New Roman" w:cs="Times New Roman"/>
          <w:b/>
          <w:sz w:val="24"/>
          <w:szCs w:val="24"/>
          <w:lang w:val="uz-Cyrl-UZ"/>
        </w:rPr>
      </w:pPr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>Проверка домашнего задания---</w:t>
      </w:r>
      <w:r w:rsidRPr="00D03327">
        <w:rPr>
          <w:rFonts w:ascii="Times New Roman" w:hAnsi="Times New Roman" w:cs="Times New Roman"/>
          <w:b/>
          <w:sz w:val="24"/>
          <w:szCs w:val="24"/>
        </w:rPr>
        <w:t>--------------------------------------------------------------------------------------------------------------------------------------------------------------------------------------</w:t>
      </w:r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-------------------------         </w:t>
      </w:r>
    </w:p>
    <w:p w:rsidR="00D03327" w:rsidRPr="00D03327" w:rsidRDefault="00D03327" w:rsidP="00D03327">
      <w:pPr>
        <w:pStyle w:val="a4"/>
        <w:rPr>
          <w:rFonts w:ascii="Times New Roman" w:hAnsi="Times New Roman" w:cs="Times New Roman"/>
          <w:b/>
          <w:sz w:val="24"/>
          <w:szCs w:val="24"/>
          <w:lang w:val="uz-Cyrl-UZ"/>
        </w:rPr>
      </w:pPr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Взаимопроверка учащихся--------------------------------------------------------------------------------------Оценивание учащихся---------------------------------------------------------------------------------------------                 </w:t>
      </w:r>
    </w:p>
    <w:p w:rsidR="00D03327" w:rsidRDefault="00D03327" w:rsidP="00D03327">
      <w:pPr>
        <w:pStyle w:val="a4"/>
        <w:rPr>
          <w:rFonts w:ascii="Times New Roman" w:hAnsi="Times New Roman" w:cs="Times New Roman"/>
          <w:b/>
          <w:sz w:val="24"/>
          <w:szCs w:val="24"/>
          <w:lang w:val="uz-Cyrl-UZ"/>
        </w:rPr>
      </w:pPr>
      <w:r w:rsidRPr="00D03327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D03327">
        <w:rPr>
          <w:rFonts w:ascii="Times New Roman" w:hAnsi="Times New Roman" w:cs="Times New Roman"/>
          <w:b/>
          <w:sz w:val="24"/>
          <w:szCs w:val="24"/>
          <w:lang w:val="uz-Latn-UZ"/>
        </w:rPr>
        <w:t>III.</w:t>
      </w:r>
      <w:r w:rsidRPr="00D03327">
        <w:rPr>
          <w:rFonts w:ascii="Times New Roman" w:hAnsi="Times New Roman" w:cs="Times New Roman"/>
          <w:b/>
          <w:sz w:val="24"/>
          <w:szCs w:val="24"/>
        </w:rPr>
        <w:t xml:space="preserve">Объяснение нового материала. </w:t>
      </w:r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>---------------------------------------------------------------------------------------------------------------------------------------------------------------------------------------------------------</w:t>
      </w:r>
    </w:p>
    <w:p w:rsidR="00D03327" w:rsidRPr="00D03327" w:rsidRDefault="00D03327" w:rsidP="00D03327">
      <w:pPr>
        <w:pStyle w:val="a4"/>
        <w:rPr>
          <w:rFonts w:ascii="Times New Roman" w:hAnsi="Times New Roman" w:cs="Times New Roman"/>
          <w:b/>
          <w:sz w:val="24"/>
          <w:szCs w:val="24"/>
          <w:lang w:val="uz-Cyrl-UZ"/>
        </w:rPr>
      </w:pPr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>УПР---------------------------------------------------------------------------------------------------------------------------------------------------------------------------------------------------------------------------------------------------------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3327" w:rsidRPr="00D03327" w:rsidRDefault="00D03327" w:rsidP="00D03327">
      <w:pPr>
        <w:pStyle w:val="a4"/>
        <w:rPr>
          <w:rFonts w:ascii="Times New Roman" w:hAnsi="Times New Roman" w:cs="Times New Roman"/>
          <w:b/>
          <w:sz w:val="24"/>
          <w:szCs w:val="24"/>
          <w:lang w:val="uz-Cyrl-UZ"/>
        </w:rPr>
      </w:pPr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>УПР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3327" w:rsidRPr="00D03327" w:rsidRDefault="00D03327" w:rsidP="00D03327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>-УПР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Pr="00D03327">
        <w:rPr>
          <w:rFonts w:ascii="Times New Roman" w:hAnsi="Times New Roman" w:cs="Times New Roman"/>
          <w:b/>
          <w:sz w:val="24"/>
          <w:szCs w:val="24"/>
        </w:rPr>
        <w:t>--------------------------------------------------</w:t>
      </w:r>
    </w:p>
    <w:p w:rsidR="00D03327" w:rsidRPr="00D03327" w:rsidRDefault="00D03327" w:rsidP="00D03327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03327">
        <w:rPr>
          <w:rFonts w:ascii="Times New Roman" w:hAnsi="Times New Roman" w:cs="Times New Roman"/>
          <w:b/>
          <w:sz w:val="24"/>
          <w:szCs w:val="24"/>
        </w:rPr>
        <w:t>УПР--------------------------------------------------</w:t>
      </w:r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3327" w:rsidRPr="00D03327" w:rsidRDefault="00D03327" w:rsidP="00D03327">
      <w:pPr>
        <w:pStyle w:val="a4"/>
        <w:rPr>
          <w:rFonts w:ascii="Times New Roman" w:hAnsi="Times New Roman" w:cs="Times New Roman"/>
          <w:b/>
          <w:sz w:val="24"/>
          <w:szCs w:val="24"/>
          <w:lang w:val="uz-Cyrl-UZ"/>
        </w:rPr>
      </w:pPr>
      <w:r w:rsidRPr="00D03327">
        <w:rPr>
          <w:rFonts w:ascii="Times New Roman" w:hAnsi="Times New Roman" w:cs="Times New Roman"/>
          <w:b/>
          <w:sz w:val="24"/>
          <w:szCs w:val="24"/>
        </w:rPr>
        <w:t xml:space="preserve"> IV.</w:t>
      </w:r>
      <w:r w:rsidRPr="00D03327">
        <w:rPr>
          <w:rFonts w:ascii="Times New Roman" w:hAnsi="Times New Roman" w:cs="Times New Roman"/>
          <w:b/>
          <w:sz w:val="24"/>
          <w:szCs w:val="24"/>
        </w:rPr>
        <w:tab/>
        <w:t>Закрепление материала.</w:t>
      </w:r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3327" w:rsidRPr="003E1B73" w:rsidRDefault="00D03327" w:rsidP="003E1B73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3E1B73">
        <w:rPr>
          <w:rFonts w:ascii="Times New Roman" w:hAnsi="Times New Roman" w:cs="Times New Roman"/>
          <w:sz w:val="24"/>
          <w:szCs w:val="24"/>
        </w:rPr>
        <w:t>УПР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Pr="003E1B73">
        <w:rPr>
          <w:rFonts w:ascii="Times New Roman" w:hAnsi="Times New Roman" w:cs="Times New Roman"/>
          <w:b/>
          <w:sz w:val="24"/>
          <w:szCs w:val="24"/>
        </w:rPr>
        <w:t>Подведение итога урока  ____________________________________________________________</w:t>
      </w:r>
    </w:p>
    <w:p w:rsidR="00633F20" w:rsidRPr="003E1B73" w:rsidRDefault="00D03327" w:rsidP="003E1B73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3E1B73">
        <w:rPr>
          <w:rFonts w:ascii="Times New Roman" w:hAnsi="Times New Roman" w:cs="Times New Roman"/>
          <w:b/>
          <w:sz w:val="24"/>
          <w:szCs w:val="24"/>
        </w:rPr>
        <w:t xml:space="preserve"> Оценки учащихся ____________________________________</w:t>
      </w:r>
      <w:r w:rsidR="003E1B73">
        <w:rPr>
          <w:rFonts w:ascii="Times New Roman" w:hAnsi="Times New Roman" w:cs="Times New Roman"/>
          <w:b/>
          <w:sz w:val="24"/>
          <w:szCs w:val="24"/>
        </w:rPr>
        <w:t xml:space="preserve">______________________________ </w:t>
      </w:r>
      <w:proofErr w:type="spellStart"/>
      <w:r w:rsidRPr="003E1B73">
        <w:rPr>
          <w:rFonts w:ascii="Times New Roman" w:hAnsi="Times New Roman" w:cs="Times New Roman"/>
          <w:b/>
          <w:sz w:val="24"/>
          <w:szCs w:val="24"/>
        </w:rPr>
        <w:t>VI.Домашнее</w:t>
      </w:r>
      <w:proofErr w:type="spellEnd"/>
      <w:r w:rsidRPr="003E1B73">
        <w:rPr>
          <w:rFonts w:ascii="Times New Roman" w:hAnsi="Times New Roman" w:cs="Times New Roman"/>
          <w:b/>
          <w:sz w:val="24"/>
          <w:szCs w:val="24"/>
        </w:rPr>
        <w:t xml:space="preserve"> задание._</w:t>
      </w:r>
      <w:proofErr w:type="gramStart"/>
      <w:r w:rsidRPr="003E1B73">
        <w:rPr>
          <w:rFonts w:ascii="Times New Roman" w:hAnsi="Times New Roman" w:cs="Times New Roman"/>
          <w:b/>
          <w:sz w:val="24"/>
          <w:szCs w:val="24"/>
        </w:rPr>
        <w:t>УПР</w:t>
      </w:r>
      <w:proofErr w:type="gramEnd"/>
      <w:r w:rsidRPr="003E1B73">
        <w:rPr>
          <w:rFonts w:ascii="Times New Roman" w:hAnsi="Times New Roman" w:cs="Times New Roman"/>
          <w:b/>
          <w:sz w:val="24"/>
          <w:szCs w:val="24"/>
        </w:rPr>
        <w:t xml:space="preserve">:__________________________________________________________ </w:t>
      </w:r>
    </w:p>
    <w:p w:rsidR="00633F20" w:rsidRDefault="00633F20" w:rsidP="00D03327">
      <w:pPr>
        <w:pStyle w:val="a4"/>
        <w:rPr>
          <w:spacing w:val="4"/>
        </w:rPr>
      </w:pPr>
    </w:p>
    <w:p w:rsidR="00D03327" w:rsidRPr="00D1068E" w:rsidRDefault="00D03327" w:rsidP="00D03327">
      <w:pPr>
        <w:pStyle w:val="a4"/>
        <w:rPr>
          <w:rFonts w:ascii="Times New Roman" w:hAnsi="Times New Roman" w:cs="Times New Roman"/>
          <w:b/>
          <w:i/>
          <w:sz w:val="28"/>
          <w:szCs w:val="28"/>
          <w:lang w:val="uz-Cyrl-UZ" w:eastAsia="ru-RU"/>
        </w:rPr>
      </w:pPr>
      <w:r w:rsidRPr="00D1068E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Дата урока:__________________         </w:t>
      </w:r>
      <w:r w:rsidRPr="00D1068E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uz-Cyrl-UZ" w:eastAsia="ru-RU"/>
        </w:rPr>
        <w:t xml:space="preserve">    </w:t>
      </w:r>
      <w:r w:rsidR="00F13FA6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uz-Cyrl-UZ" w:eastAsia="ru-RU"/>
        </w:rPr>
        <w:t>7</w:t>
      </w:r>
      <w:r w:rsidRPr="00D1068E">
        <w:rPr>
          <w:rFonts w:ascii="Times New Roman" w:hAnsi="Times New Roman" w:cs="Times New Roman"/>
          <w:b/>
          <w:i/>
          <w:sz w:val="28"/>
          <w:szCs w:val="28"/>
        </w:rPr>
        <w:t xml:space="preserve"> «АБ»   класс</w:t>
      </w:r>
      <w:r w:rsidRPr="00D1068E">
        <w:rPr>
          <w:rFonts w:ascii="Times New Roman" w:hAnsi="Times New Roman" w:cs="Times New Roman"/>
          <w:b/>
          <w:i/>
          <w:sz w:val="28"/>
          <w:szCs w:val="28"/>
          <w:lang w:val="uz-Cyrl-UZ"/>
        </w:rPr>
        <w:t xml:space="preserve">                               урок </w:t>
      </w:r>
      <w:r>
        <w:rPr>
          <w:rFonts w:ascii="Times New Roman" w:hAnsi="Times New Roman" w:cs="Times New Roman"/>
          <w:b/>
          <w:i/>
          <w:sz w:val="28"/>
          <w:szCs w:val="28"/>
          <w:lang w:val="uz-Cyrl-UZ"/>
        </w:rPr>
        <w:t>9</w:t>
      </w:r>
    </w:p>
    <w:p w:rsidR="00D03327" w:rsidRDefault="00D03327" w:rsidP="00D03327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  <w:r w:rsidRPr="00E17F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Тема урока:  </w:t>
      </w:r>
      <w:r w:rsidRPr="00E17FD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Как описать предмет по внешнему виду?</w:t>
      </w:r>
    </w:p>
    <w:p w:rsidR="00D03327" w:rsidRPr="00E17FD7" w:rsidRDefault="00D03327" w:rsidP="00D0332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Цели урока:</w:t>
      </w:r>
    </w:p>
    <w:p w:rsidR="00D03327" w:rsidRPr="00E17FD7" w:rsidRDefault="00D03327" w:rsidP="00D03327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E17FD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Образовательная. </w:t>
      </w:r>
      <w:r w:rsidRPr="00E17FD7">
        <w:rPr>
          <w:rFonts w:ascii="Times New Roman" w:hAnsi="Times New Roman" w:cs="Times New Roman"/>
          <w:sz w:val="24"/>
          <w:szCs w:val="24"/>
          <w:lang w:eastAsia="ru-RU"/>
        </w:rPr>
        <w:t>Дать по</w:t>
      </w:r>
      <w:r w:rsidRPr="00E17FD7">
        <w:rPr>
          <w:rFonts w:ascii="Times New Roman" w:hAnsi="Times New Roman" w:cs="Times New Roman"/>
          <w:sz w:val="24"/>
          <w:szCs w:val="24"/>
          <w:lang w:eastAsia="ru-RU"/>
        </w:rPr>
        <w:softHyphen/>
        <w:t>нятие о сложных прилага</w:t>
      </w:r>
      <w:r w:rsidRPr="00E17FD7">
        <w:rPr>
          <w:rFonts w:ascii="Times New Roman" w:hAnsi="Times New Roman" w:cs="Times New Roman"/>
          <w:sz w:val="24"/>
          <w:szCs w:val="24"/>
          <w:lang w:eastAsia="ru-RU"/>
        </w:rPr>
        <w:softHyphen/>
        <w:t>тельных и способах их обра</w:t>
      </w:r>
      <w:r w:rsidRPr="00E17FD7">
        <w:rPr>
          <w:rFonts w:ascii="Times New Roman" w:hAnsi="Times New Roman" w:cs="Times New Roman"/>
          <w:sz w:val="24"/>
          <w:szCs w:val="24"/>
          <w:lang w:eastAsia="ru-RU"/>
        </w:rPr>
        <w:softHyphen/>
        <w:t>зования; познакомить с пра</w:t>
      </w:r>
      <w:r w:rsidRPr="00E17FD7">
        <w:rPr>
          <w:rFonts w:ascii="Times New Roman" w:hAnsi="Times New Roman" w:cs="Times New Roman"/>
          <w:sz w:val="24"/>
          <w:szCs w:val="24"/>
          <w:lang w:eastAsia="ru-RU"/>
        </w:rPr>
        <w:softHyphen/>
        <w:t>вилами их правописания.</w:t>
      </w:r>
    </w:p>
    <w:p w:rsidR="00D03327" w:rsidRPr="00E17FD7" w:rsidRDefault="00D03327" w:rsidP="00D03327">
      <w:pPr>
        <w:pStyle w:val="a4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E17FD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Развивающая. Сформиро</w:t>
      </w:r>
      <w:r w:rsidRPr="00E17FD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softHyphen/>
        <w:t>вать умения употребления сложных прилагательных в речи; навыки составления монологического высказыва</w:t>
      </w:r>
      <w:r w:rsidRPr="00E17FD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softHyphen/>
        <w:t>ния с употреблением изучен</w:t>
      </w:r>
      <w:r w:rsidRPr="00E17FD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softHyphen/>
        <w:t xml:space="preserve">ной лексики. </w:t>
      </w:r>
    </w:p>
    <w:p w:rsidR="00D03327" w:rsidRPr="00E17FD7" w:rsidRDefault="00D03327" w:rsidP="00D03327">
      <w:pPr>
        <w:pStyle w:val="a4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17FD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3. Воспитательная. Воспитать бережное отношение к расти</w:t>
      </w:r>
      <w:r w:rsidRPr="00E17FD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softHyphen/>
        <w:t>тельному миру, лекарствен</w:t>
      </w:r>
      <w:r w:rsidRPr="00E17FD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softHyphen/>
        <w:t>ным растениям.</w:t>
      </w:r>
    </w:p>
    <w:p w:rsidR="00D03327" w:rsidRPr="00E17FD7" w:rsidRDefault="00D03327" w:rsidP="00D03327">
      <w:pPr>
        <w:pStyle w:val="a4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17FD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Знания. </w:t>
      </w:r>
      <w:r w:rsidRPr="00E17FD7">
        <w:rPr>
          <w:rFonts w:ascii="Times New Roman" w:hAnsi="Times New Roman" w:cs="Times New Roman"/>
          <w:sz w:val="24"/>
          <w:szCs w:val="24"/>
          <w:lang w:eastAsia="ru-RU"/>
        </w:rPr>
        <w:t>Учащийся сумеет найти в тексте сложные при</w:t>
      </w:r>
      <w:r w:rsidRPr="00E17FD7">
        <w:rPr>
          <w:rFonts w:ascii="Times New Roman" w:hAnsi="Times New Roman" w:cs="Times New Roman"/>
          <w:sz w:val="24"/>
          <w:szCs w:val="24"/>
          <w:lang w:eastAsia="ru-RU"/>
        </w:rPr>
        <w:softHyphen/>
        <w:t>лагательные, объяснит их правописание и образование.</w:t>
      </w:r>
      <w:r w:rsidRPr="00E17FD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Умения. Правильно выпол</w:t>
      </w:r>
      <w:r w:rsidRPr="00E17FD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softHyphen/>
        <w:t>нит упражнения тренировоч</w:t>
      </w:r>
      <w:r w:rsidRPr="00E17FD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softHyphen/>
        <w:t>ного характера.</w:t>
      </w:r>
    </w:p>
    <w:p w:rsidR="00D03327" w:rsidRPr="00E17FD7" w:rsidRDefault="00D03327" w:rsidP="00D03327">
      <w:pPr>
        <w:pStyle w:val="a4"/>
        <w:rPr>
          <w:sz w:val="28"/>
          <w:szCs w:val="28"/>
        </w:rPr>
      </w:pPr>
      <w:r w:rsidRPr="00E17FD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Навыки. Расскажет о лекар</w:t>
      </w:r>
      <w:r w:rsidRPr="00E17FD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softHyphen/>
        <w:t>ственных растениях. Ценности. Объяснит, почему нужно бережно относиться к растительному миру.</w:t>
      </w:r>
    </w:p>
    <w:p w:rsidR="00D03327" w:rsidRPr="00E17FD7" w:rsidRDefault="00D03327" w:rsidP="00D033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F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 УРОКА</w:t>
      </w:r>
    </w:p>
    <w:p w:rsidR="00D03327" w:rsidRPr="00E17FD7" w:rsidRDefault="00D03327" w:rsidP="00D03327">
      <w:pPr>
        <w:pStyle w:val="a3"/>
        <w:numPr>
          <w:ilvl w:val="0"/>
          <w:numId w:val="6"/>
        </w:numPr>
        <w:spacing w:after="0" w:line="240" w:lineRule="auto"/>
        <w:rPr>
          <w:rFonts w:ascii="Century Schoolbook" w:eastAsia="Times New Roman" w:hAnsi="Century Schoolbook" w:cs="Century Schoolbook"/>
          <w:b/>
          <w:bCs/>
          <w:color w:val="000000"/>
          <w:sz w:val="24"/>
          <w:szCs w:val="24"/>
          <w:lang w:eastAsia="ru-RU"/>
        </w:rPr>
      </w:pPr>
      <w:r w:rsidRPr="00E17FD7">
        <w:rPr>
          <w:rFonts w:ascii="Century Schoolbook" w:eastAsia="Times New Roman" w:hAnsi="Century Schoolbook" w:cs="Century Schoolbook"/>
          <w:b/>
          <w:bCs/>
          <w:color w:val="000000"/>
          <w:sz w:val="24"/>
          <w:szCs w:val="24"/>
          <w:lang w:eastAsia="ru-RU"/>
        </w:rPr>
        <w:t>Организационный момент.</w:t>
      </w:r>
    </w:p>
    <w:p w:rsidR="00D03327" w:rsidRPr="00E17FD7" w:rsidRDefault="00D03327" w:rsidP="00D03327">
      <w:pPr>
        <w:pStyle w:val="a3"/>
        <w:numPr>
          <w:ilvl w:val="0"/>
          <w:numId w:val="6"/>
        </w:numPr>
        <w:spacing w:after="0" w:line="240" w:lineRule="auto"/>
        <w:rPr>
          <w:rFonts w:ascii="Century Schoolbook" w:eastAsia="Times New Roman" w:hAnsi="Century Schoolbook" w:cs="Century Schoolbook"/>
          <w:b/>
          <w:bCs/>
          <w:color w:val="000000"/>
          <w:sz w:val="24"/>
          <w:szCs w:val="24"/>
          <w:lang w:eastAsia="ru-RU"/>
        </w:rPr>
      </w:pPr>
      <w:r w:rsidRPr="00E17FD7">
        <w:rPr>
          <w:rFonts w:ascii="Century Schoolbook" w:eastAsia="Times New Roman" w:hAnsi="Century Schoolbook" w:cs="Century Schoolbook"/>
          <w:b/>
          <w:bCs/>
          <w:color w:val="000000"/>
          <w:sz w:val="24"/>
          <w:szCs w:val="24"/>
          <w:lang w:eastAsia="ru-RU"/>
        </w:rPr>
        <w:t>Опрос.</w:t>
      </w:r>
    </w:p>
    <w:p w:rsidR="00D03327" w:rsidRPr="00D674CE" w:rsidRDefault="00D03327" w:rsidP="00D03327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D674CE">
        <w:rPr>
          <w:rFonts w:ascii="Times New Roman" w:hAnsi="Times New Roman" w:cs="Times New Roman"/>
          <w:sz w:val="28"/>
          <w:szCs w:val="28"/>
          <w:lang w:eastAsia="ru-RU"/>
        </w:rPr>
        <w:t>Учащиеся читают составленные ими тексты.</w:t>
      </w:r>
    </w:p>
    <w:p w:rsidR="00D03327" w:rsidRPr="00D674CE" w:rsidRDefault="00D03327" w:rsidP="00D03327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D674CE">
        <w:rPr>
          <w:rFonts w:ascii="Times New Roman" w:hAnsi="Times New Roman" w:cs="Times New Roman"/>
          <w:sz w:val="28"/>
          <w:szCs w:val="28"/>
          <w:lang w:eastAsia="ru-RU"/>
        </w:rPr>
        <w:t>Выставление и комментирование оценок.</w:t>
      </w:r>
    </w:p>
    <w:p w:rsidR="00D03327" w:rsidRPr="00D674CE" w:rsidRDefault="00D03327" w:rsidP="00D03327">
      <w:pPr>
        <w:pStyle w:val="a4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674C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Изучение новой темы.</w:t>
      </w:r>
    </w:p>
    <w:p w:rsidR="00D03327" w:rsidRPr="00D674CE" w:rsidRDefault="00D03327" w:rsidP="00D03327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D674CE">
        <w:rPr>
          <w:rFonts w:ascii="Times New Roman" w:hAnsi="Times New Roman" w:cs="Times New Roman"/>
          <w:sz w:val="28"/>
          <w:szCs w:val="28"/>
          <w:lang w:eastAsia="ru-RU"/>
        </w:rPr>
        <w:t>Речевая подготовка. Выполнение упражнения 26.</w:t>
      </w:r>
    </w:p>
    <w:p w:rsidR="00D03327" w:rsidRPr="00D674CE" w:rsidRDefault="00D03327" w:rsidP="00D03327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D674CE">
        <w:rPr>
          <w:rFonts w:ascii="Times New Roman" w:hAnsi="Times New Roman" w:cs="Times New Roman"/>
          <w:sz w:val="28"/>
          <w:szCs w:val="28"/>
          <w:lang w:eastAsia="ru-RU"/>
        </w:rPr>
        <w:t>Учащиеся читают адаптированный отрывок из текста</w:t>
      </w:r>
    </w:p>
    <w:p w:rsidR="00D03327" w:rsidRPr="00D674CE" w:rsidRDefault="00D03327" w:rsidP="00D03327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D674CE">
        <w:rPr>
          <w:rFonts w:ascii="Times New Roman" w:hAnsi="Times New Roman" w:cs="Times New Roman"/>
          <w:sz w:val="28"/>
          <w:szCs w:val="28"/>
          <w:lang w:eastAsia="ru-RU"/>
        </w:rPr>
        <w:t>рассказа Н.И. Сладкова, в котором даётся описание юж</w:t>
      </w:r>
      <w:r w:rsidRPr="00D674CE">
        <w:rPr>
          <w:rFonts w:ascii="Times New Roman" w:hAnsi="Times New Roman" w:cs="Times New Roman"/>
          <w:sz w:val="28"/>
          <w:szCs w:val="28"/>
          <w:lang w:eastAsia="ru-RU"/>
        </w:rPr>
        <w:softHyphen/>
        <w:t xml:space="preserve">ного </w:t>
      </w:r>
      <w:proofErr w:type="gramStart"/>
      <w:r w:rsidRPr="00D674CE">
        <w:rPr>
          <w:rFonts w:ascii="Times New Roman" w:hAnsi="Times New Roman" w:cs="Times New Roman"/>
          <w:sz w:val="28"/>
          <w:szCs w:val="28"/>
          <w:lang w:eastAsia="ru-RU"/>
        </w:rPr>
        <w:t>леса-тугая</w:t>
      </w:r>
      <w:proofErr w:type="gramEnd"/>
      <w:r w:rsidRPr="00D674CE">
        <w:rPr>
          <w:rFonts w:ascii="Times New Roman" w:hAnsi="Times New Roman" w:cs="Times New Roman"/>
          <w:sz w:val="28"/>
          <w:szCs w:val="28"/>
          <w:lang w:eastAsia="ru-RU"/>
        </w:rPr>
        <w:t>. Обращают внимание на выделенные сло</w:t>
      </w:r>
      <w:r w:rsidRPr="00D674CE">
        <w:rPr>
          <w:rFonts w:ascii="Times New Roman" w:hAnsi="Times New Roman" w:cs="Times New Roman"/>
          <w:sz w:val="28"/>
          <w:szCs w:val="28"/>
          <w:lang w:eastAsia="ru-RU"/>
        </w:rPr>
        <w:softHyphen/>
        <w:t>ва и отвечают на вопросы учителя, употребляя эти слова.</w:t>
      </w:r>
    </w:p>
    <w:p w:rsidR="00D674CE" w:rsidRDefault="00D03327" w:rsidP="00D03327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D674CE">
        <w:rPr>
          <w:rFonts w:ascii="Times New Roman" w:hAnsi="Times New Roman" w:cs="Times New Roman"/>
          <w:sz w:val="28"/>
          <w:szCs w:val="28"/>
          <w:lang w:eastAsia="ru-RU"/>
        </w:rPr>
        <w:t>Чтение правила об образовании сложных прилага</w:t>
      </w:r>
      <w:r w:rsidRPr="00D674CE">
        <w:rPr>
          <w:rFonts w:ascii="Times New Roman" w:hAnsi="Times New Roman" w:cs="Times New Roman"/>
          <w:sz w:val="28"/>
          <w:szCs w:val="28"/>
          <w:lang w:eastAsia="ru-RU"/>
        </w:rPr>
        <w:softHyphen/>
        <w:t xml:space="preserve">тельных и выполнение </w:t>
      </w:r>
    </w:p>
    <w:p w:rsidR="00D03327" w:rsidRPr="00D674CE" w:rsidRDefault="00D03327" w:rsidP="00D03327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D674CE">
        <w:rPr>
          <w:rFonts w:ascii="Times New Roman" w:hAnsi="Times New Roman" w:cs="Times New Roman"/>
          <w:sz w:val="28"/>
          <w:szCs w:val="28"/>
          <w:lang w:eastAsia="ru-RU"/>
        </w:rPr>
        <w:t>упражнения 28.</w:t>
      </w:r>
    </w:p>
    <w:p w:rsidR="00D674CE" w:rsidRDefault="00D03327" w:rsidP="00D03327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D674CE">
        <w:rPr>
          <w:rFonts w:ascii="Times New Roman" w:hAnsi="Times New Roman" w:cs="Times New Roman"/>
          <w:sz w:val="28"/>
          <w:szCs w:val="28"/>
          <w:lang w:eastAsia="ru-RU"/>
        </w:rPr>
        <w:t>Анализ примеров, данных в упражнении, должен под</w:t>
      </w:r>
      <w:r w:rsidRPr="00D674CE">
        <w:rPr>
          <w:rFonts w:ascii="Times New Roman" w:hAnsi="Times New Roman" w:cs="Times New Roman"/>
          <w:sz w:val="28"/>
          <w:szCs w:val="28"/>
          <w:lang w:eastAsia="ru-RU"/>
        </w:rPr>
        <w:softHyphen/>
        <w:t xml:space="preserve">вести учащихся к ответам на вопросы: как образуются сложные прилагательные? </w:t>
      </w:r>
    </w:p>
    <w:p w:rsidR="00D03327" w:rsidRPr="00D674CE" w:rsidRDefault="00D03327" w:rsidP="00D03327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D674CE">
        <w:rPr>
          <w:rFonts w:ascii="Times New Roman" w:hAnsi="Times New Roman" w:cs="Times New Roman"/>
          <w:sz w:val="28"/>
          <w:szCs w:val="28"/>
          <w:lang w:eastAsia="ru-RU"/>
        </w:rPr>
        <w:t>Как они пишутся?</w:t>
      </w:r>
    </w:p>
    <w:p w:rsidR="00D03327" w:rsidRPr="00D674CE" w:rsidRDefault="00D03327" w:rsidP="00D03327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D674CE">
        <w:rPr>
          <w:rFonts w:ascii="Times New Roman" w:hAnsi="Times New Roman" w:cs="Times New Roman"/>
          <w:sz w:val="28"/>
          <w:szCs w:val="28"/>
          <w:lang w:eastAsia="ru-RU"/>
        </w:rPr>
        <w:t>Упражнения 29, 30 даны для выработки умений правильного правописания и образования сложных при</w:t>
      </w:r>
      <w:r w:rsidRPr="00D674CE">
        <w:rPr>
          <w:rFonts w:ascii="Times New Roman" w:hAnsi="Times New Roman" w:cs="Times New Roman"/>
          <w:sz w:val="28"/>
          <w:szCs w:val="28"/>
          <w:lang w:eastAsia="ru-RU"/>
        </w:rPr>
        <w:softHyphen/>
        <w:t>лагательных. Одно из упражнений следует выполнить письменно.</w:t>
      </w:r>
    </w:p>
    <w:p w:rsidR="00D03327" w:rsidRDefault="00D03327" w:rsidP="00D03327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D674CE">
        <w:rPr>
          <w:rFonts w:ascii="Times New Roman" w:hAnsi="Times New Roman" w:cs="Times New Roman"/>
          <w:sz w:val="28"/>
          <w:szCs w:val="28"/>
          <w:lang w:eastAsia="ru-RU"/>
        </w:rPr>
        <w:t xml:space="preserve">Упражнение 30 направлено на развитие умений пересказа текста с употреблением усвоенной лексики. Упражнение выполняется самостоятельно. Учащиеся </w:t>
      </w:r>
      <w:proofErr w:type="gramStart"/>
      <w:r w:rsidRPr="00D674CE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Pr="00D674CE">
        <w:rPr>
          <w:rFonts w:ascii="Times New Roman" w:hAnsi="Times New Roman" w:cs="Times New Roman"/>
          <w:sz w:val="28"/>
          <w:szCs w:val="28"/>
          <w:lang w:eastAsia="ru-RU"/>
        </w:rPr>
        <w:softHyphen/>
      </w:r>
      <w:proofErr w:type="gramEnd"/>
      <w:r w:rsidRPr="00D674CE">
        <w:rPr>
          <w:rFonts w:ascii="Times New Roman" w:hAnsi="Times New Roman" w:cs="Times New Roman"/>
          <w:sz w:val="28"/>
          <w:szCs w:val="28"/>
          <w:lang w:eastAsia="ru-RU"/>
        </w:rPr>
        <w:t xml:space="preserve"> ходят </w:t>
      </w:r>
      <w:proofErr w:type="gramStart"/>
      <w:r w:rsidRPr="00D674CE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D674CE">
        <w:rPr>
          <w:rFonts w:ascii="Times New Roman" w:hAnsi="Times New Roman" w:cs="Times New Roman"/>
          <w:sz w:val="28"/>
          <w:szCs w:val="28"/>
          <w:lang w:eastAsia="ru-RU"/>
        </w:rPr>
        <w:t xml:space="preserve"> тексте сложные прилагательные, затем переска</w:t>
      </w:r>
      <w:r w:rsidRPr="00D674CE">
        <w:rPr>
          <w:rFonts w:ascii="Times New Roman" w:hAnsi="Times New Roman" w:cs="Times New Roman"/>
          <w:sz w:val="28"/>
          <w:szCs w:val="28"/>
          <w:lang w:eastAsia="ru-RU"/>
        </w:rPr>
        <w:softHyphen/>
        <w:t>зывают его, употребляя нужные слова.</w:t>
      </w:r>
    </w:p>
    <w:p w:rsidR="00D674CE" w:rsidRPr="00D674CE" w:rsidRDefault="00D674CE" w:rsidP="00D03327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03327" w:rsidRPr="00D674CE" w:rsidRDefault="00D03327" w:rsidP="00D03327">
      <w:pPr>
        <w:pStyle w:val="a4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674C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Закрепление.</w:t>
      </w:r>
    </w:p>
    <w:p w:rsidR="00D03327" w:rsidRPr="00D674CE" w:rsidRDefault="00D03327" w:rsidP="00D03327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D674CE">
        <w:rPr>
          <w:rFonts w:ascii="Times New Roman" w:hAnsi="Times New Roman" w:cs="Times New Roman"/>
          <w:sz w:val="28"/>
          <w:szCs w:val="28"/>
          <w:lang w:eastAsia="ru-RU"/>
        </w:rPr>
        <w:t>Проводится беседа:</w:t>
      </w:r>
    </w:p>
    <w:p w:rsidR="00D03327" w:rsidRDefault="00D03327" w:rsidP="00D03327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D674CE">
        <w:rPr>
          <w:rFonts w:ascii="Times New Roman" w:hAnsi="Times New Roman" w:cs="Times New Roman"/>
          <w:sz w:val="28"/>
          <w:szCs w:val="28"/>
          <w:lang w:eastAsia="ru-RU"/>
        </w:rPr>
        <w:t>Какие ещё лекарственные растения вы знаете?</w:t>
      </w:r>
    </w:p>
    <w:p w:rsidR="00D674CE" w:rsidRPr="00D674CE" w:rsidRDefault="00D674CE" w:rsidP="00D03327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03327" w:rsidRDefault="00D03327" w:rsidP="00D03327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D674CE">
        <w:rPr>
          <w:rFonts w:ascii="Times New Roman" w:hAnsi="Times New Roman" w:cs="Times New Roman"/>
          <w:sz w:val="28"/>
          <w:szCs w:val="28"/>
          <w:lang w:eastAsia="ru-RU"/>
        </w:rPr>
        <w:t>Какими лечебными свойствами они обладают? (Упражнение 32)</w:t>
      </w:r>
    </w:p>
    <w:p w:rsidR="00D674CE" w:rsidRPr="00D674CE" w:rsidRDefault="00D674CE" w:rsidP="00D03327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03327" w:rsidRDefault="00D03327" w:rsidP="00D03327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D674CE">
        <w:rPr>
          <w:rFonts w:ascii="Times New Roman" w:hAnsi="Times New Roman" w:cs="Times New Roman"/>
          <w:sz w:val="28"/>
          <w:szCs w:val="28"/>
          <w:lang w:eastAsia="ru-RU"/>
        </w:rPr>
        <w:t xml:space="preserve">Составление самостоятельного текста о лечебных свойствах шиповника, малины, вишни, айвы, </w:t>
      </w:r>
      <w:proofErr w:type="spellStart"/>
      <w:r w:rsidRPr="00D674CE">
        <w:rPr>
          <w:rFonts w:ascii="Times New Roman" w:hAnsi="Times New Roman" w:cs="Times New Roman"/>
          <w:sz w:val="28"/>
          <w:szCs w:val="28"/>
          <w:lang w:eastAsia="ru-RU"/>
        </w:rPr>
        <w:t>джиды</w:t>
      </w:r>
      <w:proofErr w:type="spellEnd"/>
      <w:r w:rsidRPr="00D674CE">
        <w:rPr>
          <w:rFonts w:ascii="Times New Roman" w:hAnsi="Times New Roman" w:cs="Times New Roman"/>
          <w:sz w:val="28"/>
          <w:szCs w:val="28"/>
          <w:lang w:eastAsia="ru-RU"/>
        </w:rPr>
        <w:t>, граната. (Упражнение 33)</w:t>
      </w:r>
    </w:p>
    <w:p w:rsidR="00D674CE" w:rsidRDefault="00D674CE" w:rsidP="00D03327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674CE" w:rsidRPr="00D674CE" w:rsidRDefault="00D674CE" w:rsidP="00D03327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03327" w:rsidRPr="00D674CE" w:rsidRDefault="00D03327" w:rsidP="00D03327">
      <w:pPr>
        <w:pStyle w:val="a4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674C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Задание на дом.</w:t>
      </w:r>
    </w:p>
    <w:p w:rsidR="00D674CE" w:rsidRDefault="00D03327" w:rsidP="00D03327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D674CE">
        <w:rPr>
          <w:rFonts w:ascii="Times New Roman" w:hAnsi="Times New Roman" w:cs="Times New Roman"/>
          <w:sz w:val="28"/>
          <w:szCs w:val="28"/>
          <w:lang w:eastAsia="ru-RU"/>
        </w:rPr>
        <w:t>Учащиеся подготовлены к составлению монологиче</w:t>
      </w:r>
      <w:r w:rsidRPr="00D674CE">
        <w:rPr>
          <w:rFonts w:ascii="Times New Roman" w:hAnsi="Times New Roman" w:cs="Times New Roman"/>
          <w:sz w:val="28"/>
          <w:szCs w:val="28"/>
          <w:lang w:eastAsia="ru-RU"/>
        </w:rPr>
        <w:softHyphen/>
        <w:t>ского текста на тему о лекарственных свойствах трав, ягод, фруктов и овощей. Дома они должны написать об одном-двух лекарственных растениях</w:t>
      </w:r>
      <w:r w:rsidRPr="00E17FD7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D674CE" w:rsidRDefault="00D674CE" w:rsidP="00D03327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567DB" w:rsidRDefault="00E567DB" w:rsidP="00E567DB">
      <w:pPr>
        <w:pStyle w:val="a4"/>
        <w:rPr>
          <w:rFonts w:ascii="Times New Roman" w:hAnsi="Times New Roman" w:cs="Times New Roman"/>
          <w:b/>
          <w:i/>
          <w:sz w:val="28"/>
          <w:szCs w:val="28"/>
          <w:lang w:val="uz-Cyrl-UZ"/>
        </w:rPr>
      </w:pPr>
      <w:r w:rsidRPr="00D1068E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Дата урока:__________________         </w:t>
      </w:r>
      <w:r w:rsidRPr="00D1068E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uz-Cyrl-UZ" w:eastAsia="ru-RU"/>
        </w:rPr>
        <w:t xml:space="preserve">    </w:t>
      </w:r>
      <w:r w:rsidRPr="00D1068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13FA6">
        <w:rPr>
          <w:rFonts w:ascii="Times New Roman" w:hAnsi="Times New Roman" w:cs="Times New Roman"/>
          <w:b/>
          <w:i/>
          <w:sz w:val="28"/>
          <w:szCs w:val="28"/>
        </w:rPr>
        <w:t>7</w:t>
      </w:r>
      <w:r w:rsidRPr="00D1068E">
        <w:rPr>
          <w:rFonts w:ascii="Times New Roman" w:hAnsi="Times New Roman" w:cs="Times New Roman"/>
          <w:b/>
          <w:i/>
          <w:sz w:val="28"/>
          <w:szCs w:val="28"/>
        </w:rPr>
        <w:t xml:space="preserve"> «АБ»   класс</w:t>
      </w:r>
      <w:r w:rsidRPr="00D1068E">
        <w:rPr>
          <w:rFonts w:ascii="Times New Roman" w:hAnsi="Times New Roman" w:cs="Times New Roman"/>
          <w:b/>
          <w:i/>
          <w:sz w:val="28"/>
          <w:szCs w:val="28"/>
          <w:lang w:val="uz-Cyrl-UZ"/>
        </w:rPr>
        <w:t xml:space="preserve">                               урок </w:t>
      </w:r>
      <w:r w:rsidR="002F2AAF">
        <w:rPr>
          <w:rFonts w:ascii="Times New Roman" w:hAnsi="Times New Roman" w:cs="Times New Roman"/>
          <w:b/>
          <w:i/>
          <w:sz w:val="28"/>
          <w:szCs w:val="28"/>
          <w:lang w:val="uz-Cyrl-UZ"/>
        </w:rPr>
        <w:t>10</w:t>
      </w:r>
    </w:p>
    <w:p w:rsidR="002F2AAF" w:rsidRPr="002F2AAF" w:rsidRDefault="002F2AAF" w:rsidP="00E567DB">
      <w:pPr>
        <w:pStyle w:val="a4"/>
        <w:rPr>
          <w:rFonts w:ascii="Times New Roman" w:hAnsi="Times New Roman" w:cs="Times New Roman"/>
          <w:b/>
          <w:i/>
          <w:sz w:val="28"/>
          <w:szCs w:val="28"/>
          <w:lang w:val="uz-Cyrl-UZ"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z-Cyrl-UZ"/>
        </w:rPr>
        <w:t>Тема урока:</w:t>
      </w:r>
      <w:r w:rsidRPr="002F2AAF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 xml:space="preserve"> </w:t>
      </w:r>
      <w:r w:rsidRPr="002F2AAF">
        <w:rPr>
          <w:rFonts w:ascii="Century Schoolbook" w:eastAsia="Times New Roman" w:hAnsi="Century Schoolbook" w:cs="Century Schoolbook"/>
          <w:b/>
          <w:i/>
          <w:color w:val="000000"/>
          <w:sz w:val="23"/>
          <w:szCs w:val="23"/>
          <w:lang w:eastAsia="ru-RU"/>
        </w:rPr>
        <w:t>Н.А. Некрасов «Мо</w:t>
      </w:r>
      <w:r w:rsidRPr="002F2AAF">
        <w:rPr>
          <w:rFonts w:ascii="Century Schoolbook" w:eastAsia="Times New Roman" w:hAnsi="Century Schoolbook" w:cs="Century Schoolbook"/>
          <w:b/>
          <w:i/>
          <w:color w:val="000000"/>
          <w:sz w:val="23"/>
          <w:szCs w:val="23"/>
          <w:lang w:eastAsia="ru-RU"/>
        </w:rPr>
        <w:softHyphen/>
        <w:t>роз, Красный нос».</w:t>
      </w:r>
    </w:p>
    <w:p w:rsidR="00D03327" w:rsidRPr="00D674CE" w:rsidRDefault="00E567DB" w:rsidP="00D03327">
      <w:pPr>
        <w:pStyle w:val="a4"/>
        <w:rPr>
          <w:rFonts w:ascii="Times New Roman" w:hAnsi="Times New Roman" w:cs="Times New Roman"/>
          <w:sz w:val="28"/>
          <w:szCs w:val="28"/>
          <w:lang w:val="uz-Cyrl-UZ" w:eastAsia="ru-RU"/>
        </w:rPr>
      </w:pPr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t>Цели: 1. Образовательная: По</w:t>
      </w:r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softHyphen/>
        <w:t>знакомить с биографией Н.А. Некрасова, с от</w:t>
      </w:r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softHyphen/>
        <w:t>рывком из поэмы «Мо</w:t>
      </w:r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softHyphen/>
        <w:t>роз, Красный нос».</w:t>
      </w:r>
    </w:p>
    <w:p w:rsidR="00E567DB" w:rsidRPr="00D674CE" w:rsidRDefault="00E567DB" w:rsidP="00D03327">
      <w:pPr>
        <w:pStyle w:val="a4"/>
        <w:rPr>
          <w:rFonts w:ascii="Times New Roman" w:hAnsi="Times New Roman" w:cs="Times New Roman"/>
          <w:sz w:val="28"/>
          <w:szCs w:val="28"/>
          <w:lang w:val="uz-Cyrl-UZ" w:eastAsia="ru-RU"/>
        </w:rPr>
      </w:pPr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t>2. Развивающая: Развить навыки выразительного чтения, умения анали</w:t>
      </w:r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softHyphen/>
        <w:t>зировать содержание сти</w:t>
      </w:r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softHyphen/>
        <w:t>хотворения.</w:t>
      </w:r>
    </w:p>
    <w:p w:rsidR="00E567DB" w:rsidRPr="00D674CE" w:rsidRDefault="00E567DB" w:rsidP="00D03327">
      <w:pPr>
        <w:pStyle w:val="a4"/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</w:pPr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t>3. Воспитательная: Вос</w:t>
      </w:r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softHyphen/>
        <w:t>питать чувство ответ</w:t>
      </w:r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softHyphen/>
        <w:t>ственного отношения к людям, к труду</w:t>
      </w:r>
    </w:p>
    <w:p w:rsidR="00E567DB" w:rsidRPr="00D674CE" w:rsidRDefault="00E567DB" w:rsidP="00D03327">
      <w:pPr>
        <w:pStyle w:val="a4"/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</w:pPr>
      <w:r w:rsidRPr="00D674CE">
        <w:rPr>
          <w:rFonts w:ascii="Century Schoolbook" w:eastAsia="Times New Roman" w:hAnsi="Century Schoolbook" w:cs="Century Schoolbook"/>
          <w:b/>
          <w:color w:val="000000"/>
          <w:sz w:val="28"/>
          <w:szCs w:val="28"/>
          <w:lang w:eastAsia="ru-RU"/>
        </w:rPr>
        <w:t>Ожидаемые результаты: Знания</w:t>
      </w:r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t>: Учащийся правильно от</w:t>
      </w:r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softHyphen/>
        <w:t>ветит на вопросы по содержанию вступительной статьи о Н.А. Некра</w:t>
      </w:r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softHyphen/>
        <w:t xml:space="preserve">сове и по содержанию отрывка из поэмы «Мороз, Красный нос». </w:t>
      </w:r>
      <w:r w:rsidRPr="00D674CE">
        <w:rPr>
          <w:rFonts w:ascii="Century Schoolbook" w:eastAsia="Times New Roman" w:hAnsi="Century Schoolbook" w:cs="Century Schoolbook"/>
          <w:b/>
          <w:color w:val="000000"/>
          <w:sz w:val="28"/>
          <w:szCs w:val="28"/>
          <w:lang w:eastAsia="ru-RU"/>
        </w:rPr>
        <w:t>Умения и навыки</w:t>
      </w:r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t>: Выразительно прочитает стихотворение, выпол</w:t>
      </w:r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softHyphen/>
        <w:t>нит задания, связанные с анали</w:t>
      </w:r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softHyphen/>
        <w:t>зом его содержания. Сумеет найти в приведённом отрывке вырази</w:t>
      </w:r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softHyphen/>
        <w:t xml:space="preserve">тельные средства (метафоры). </w:t>
      </w:r>
      <w:r w:rsidRPr="00D674CE">
        <w:rPr>
          <w:rFonts w:ascii="Century Schoolbook" w:eastAsia="Times New Roman" w:hAnsi="Century Schoolbook" w:cs="Century Schoolbook"/>
          <w:b/>
          <w:color w:val="000000"/>
          <w:sz w:val="28"/>
          <w:szCs w:val="28"/>
          <w:lang w:eastAsia="ru-RU"/>
        </w:rPr>
        <w:t>Ценности:</w:t>
      </w:r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t xml:space="preserve"> Сумеет передать свои чувства, вызванные после прочте</w:t>
      </w:r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softHyphen/>
        <w:t>ния отрывка.</w:t>
      </w:r>
    </w:p>
    <w:p w:rsidR="00E567DB" w:rsidRPr="00D674CE" w:rsidRDefault="00E567DB" w:rsidP="00E567D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74CE">
        <w:rPr>
          <w:rFonts w:ascii="Century Schoolbook" w:eastAsia="Times New Roman" w:hAnsi="Century Schoolbook" w:cs="Century Schoolbook"/>
          <w:b/>
          <w:color w:val="000000"/>
          <w:sz w:val="28"/>
          <w:szCs w:val="28"/>
          <w:lang w:eastAsia="ru-RU"/>
        </w:rPr>
        <w:t>Оборудование урока:</w:t>
      </w:r>
      <w:r w:rsidRPr="00D674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t xml:space="preserve">Портрет </w:t>
      </w:r>
      <w:proofErr w:type="spellStart"/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t>Н.А.Некрасова</w:t>
      </w:r>
      <w:proofErr w:type="spellEnd"/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t>.</w:t>
      </w:r>
      <w:r w:rsidRPr="00D674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t xml:space="preserve"> </w:t>
      </w:r>
      <w:proofErr w:type="spellStart"/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t>Синквейн</w:t>
      </w:r>
      <w:proofErr w:type="spellEnd"/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t>.</w:t>
      </w:r>
    </w:p>
    <w:p w:rsidR="00E567DB" w:rsidRPr="00D674CE" w:rsidRDefault="00E567DB" w:rsidP="00E567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74CE">
        <w:rPr>
          <w:rFonts w:ascii="Century Schoolbook" w:eastAsia="Times New Roman" w:hAnsi="Century Schoolbook" w:cs="Century Schoolbook"/>
          <w:b/>
          <w:color w:val="000000"/>
          <w:sz w:val="28"/>
          <w:szCs w:val="28"/>
          <w:lang w:eastAsia="ru-RU"/>
        </w:rPr>
        <w:t>ХОД УРОКА</w:t>
      </w:r>
    </w:p>
    <w:p w:rsidR="00E567DB" w:rsidRPr="00D674CE" w:rsidRDefault="00E567DB" w:rsidP="00E567DB">
      <w:pPr>
        <w:spacing w:after="0" w:line="240" w:lineRule="auto"/>
        <w:rPr>
          <w:rFonts w:ascii="Century Schoolbook" w:eastAsia="Times New Roman" w:hAnsi="Century Schoolbook" w:cs="Century Schoolbook"/>
          <w:b/>
          <w:color w:val="000000"/>
          <w:sz w:val="28"/>
          <w:szCs w:val="28"/>
          <w:lang w:eastAsia="ru-RU"/>
        </w:rPr>
      </w:pPr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t xml:space="preserve"> </w:t>
      </w:r>
      <w:r w:rsidRPr="00D674CE">
        <w:rPr>
          <w:rFonts w:ascii="Century Schoolbook" w:eastAsia="Times New Roman" w:hAnsi="Century Schoolbook" w:cs="Century Schoolbook"/>
          <w:b/>
          <w:color w:val="000000"/>
          <w:sz w:val="28"/>
          <w:szCs w:val="28"/>
          <w:lang w:eastAsia="ru-RU"/>
        </w:rPr>
        <w:t>Организационный момент.</w:t>
      </w:r>
    </w:p>
    <w:p w:rsidR="00E567DB" w:rsidRPr="00D674CE" w:rsidRDefault="00E567DB" w:rsidP="00E567DB">
      <w:pPr>
        <w:spacing w:after="0" w:line="240" w:lineRule="auto"/>
        <w:rPr>
          <w:rFonts w:ascii="Century Schoolbook" w:eastAsia="Times New Roman" w:hAnsi="Century Schoolbook" w:cs="Century Schoolbook"/>
          <w:b/>
          <w:color w:val="000000"/>
          <w:sz w:val="28"/>
          <w:szCs w:val="28"/>
          <w:lang w:eastAsia="ru-RU"/>
        </w:rPr>
      </w:pPr>
      <w:r w:rsidRPr="00D674CE">
        <w:rPr>
          <w:rFonts w:ascii="Century Schoolbook" w:eastAsia="Times New Roman" w:hAnsi="Century Schoolbook" w:cs="Century Schoolbook"/>
          <w:b/>
          <w:color w:val="000000"/>
          <w:sz w:val="28"/>
          <w:szCs w:val="28"/>
          <w:lang w:eastAsia="ru-RU"/>
        </w:rPr>
        <w:t xml:space="preserve"> Проверка домашнего задания.</w:t>
      </w:r>
    </w:p>
    <w:p w:rsidR="00E567DB" w:rsidRPr="00D674CE" w:rsidRDefault="00E567DB" w:rsidP="00E567DB">
      <w:pPr>
        <w:spacing w:after="0" w:line="240" w:lineRule="auto"/>
        <w:rPr>
          <w:rFonts w:ascii="Century Schoolbook" w:eastAsia="Times New Roman" w:hAnsi="Century Schoolbook" w:cs="Century Schoolbook"/>
          <w:b/>
          <w:color w:val="000000"/>
          <w:sz w:val="28"/>
          <w:szCs w:val="28"/>
          <w:lang w:eastAsia="ru-RU"/>
        </w:rPr>
      </w:pPr>
      <w:r w:rsidRPr="00D674CE">
        <w:rPr>
          <w:rFonts w:ascii="Century Schoolbook" w:eastAsia="Times New Roman" w:hAnsi="Century Schoolbook" w:cs="Century Schoolbook"/>
          <w:b/>
          <w:color w:val="000000"/>
          <w:sz w:val="28"/>
          <w:szCs w:val="28"/>
          <w:lang w:eastAsia="ru-RU"/>
        </w:rPr>
        <w:t xml:space="preserve"> Объяснение нового материала.</w:t>
      </w:r>
    </w:p>
    <w:p w:rsidR="00E567DB" w:rsidRPr="00D674CE" w:rsidRDefault="00E567DB" w:rsidP="00E567DB">
      <w:pPr>
        <w:spacing w:after="0" w:line="240" w:lineRule="auto"/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</w:pPr>
      <w:r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 xml:space="preserve"> </w:t>
      </w:r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t>Сообщив учащимся тему и цели урока, учитель, указывая на портрет Н.А. Некрасова, обращается к клас</w:t>
      </w:r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softHyphen/>
        <w:t>су с вопросом: «Какие произведения Н.А. Некрасова вы читали?». (Ответы учащихся.)</w:t>
      </w:r>
    </w:p>
    <w:p w:rsidR="00E567DB" w:rsidRPr="00D674CE" w:rsidRDefault="00E567DB" w:rsidP="00E567DB">
      <w:pPr>
        <w:spacing w:after="0" w:line="240" w:lineRule="auto"/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</w:pPr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t xml:space="preserve">  Чтение биографии поэта и ответы на вопросы по её содержанию.</w:t>
      </w:r>
    </w:p>
    <w:p w:rsidR="00E567DB" w:rsidRPr="00D674CE" w:rsidRDefault="00E567DB" w:rsidP="00E567DB">
      <w:pPr>
        <w:spacing w:after="0" w:line="240" w:lineRule="auto"/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</w:pPr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t xml:space="preserve"> Подготовка к первичному восприятию отрывка из поэмы </w:t>
      </w:r>
      <w:proofErr w:type="spellStart"/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t>Н.А.Некрасова</w:t>
      </w:r>
      <w:proofErr w:type="spellEnd"/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t xml:space="preserve"> «Мороз, Красный нос». Работа с новыми словами и выражениями (по учебнику).</w:t>
      </w:r>
    </w:p>
    <w:p w:rsidR="00E567DB" w:rsidRPr="00D674CE" w:rsidRDefault="00E567DB" w:rsidP="00E567DB">
      <w:pPr>
        <w:spacing w:after="0" w:line="240" w:lineRule="auto"/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</w:pPr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t xml:space="preserve"> Первичное чтение отрывка из поэмы учителем. (Чтение с остановками.)</w:t>
      </w:r>
    </w:p>
    <w:p w:rsidR="00E567DB" w:rsidRPr="00D674CE" w:rsidRDefault="00E567DB" w:rsidP="00E567DB">
      <w:pPr>
        <w:spacing w:after="0" w:line="240" w:lineRule="auto"/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</w:pPr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t xml:space="preserve"> Объяснение литературного термина «метафора».</w:t>
      </w:r>
    </w:p>
    <w:p w:rsidR="00E567DB" w:rsidRPr="00D674CE" w:rsidRDefault="00E567DB" w:rsidP="00E567DB">
      <w:pPr>
        <w:spacing w:after="0" w:line="240" w:lineRule="auto"/>
        <w:rPr>
          <w:rFonts w:ascii="Century Schoolbook" w:eastAsia="Times New Roman" w:hAnsi="Century Schoolbook" w:cs="Century Schoolbook"/>
          <w:b/>
          <w:color w:val="000000"/>
          <w:sz w:val="28"/>
          <w:szCs w:val="28"/>
          <w:lang w:eastAsia="ru-RU"/>
        </w:rPr>
      </w:pPr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t xml:space="preserve"> </w:t>
      </w:r>
      <w:r w:rsidRPr="00D674CE">
        <w:rPr>
          <w:rFonts w:ascii="Century Schoolbook" w:eastAsia="Times New Roman" w:hAnsi="Century Schoolbook" w:cs="Century Schoolbook"/>
          <w:b/>
          <w:color w:val="000000"/>
          <w:sz w:val="28"/>
          <w:szCs w:val="28"/>
          <w:lang w:eastAsia="ru-RU"/>
        </w:rPr>
        <w:t>Закрепление.</w:t>
      </w:r>
    </w:p>
    <w:p w:rsidR="00E567DB" w:rsidRPr="00D674CE" w:rsidRDefault="00E567DB" w:rsidP="00E567DB">
      <w:pPr>
        <w:numPr>
          <w:ilvl w:val="0"/>
          <w:numId w:val="3"/>
        </w:numPr>
        <w:spacing w:after="0" w:line="240" w:lineRule="auto"/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</w:pPr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t>Чтение стихотворения учащимися и ответы на воп</w:t>
      </w:r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softHyphen/>
        <w:t>росы.</w:t>
      </w:r>
    </w:p>
    <w:p w:rsidR="00E567DB" w:rsidRPr="00D674CE" w:rsidRDefault="00E567DB" w:rsidP="00E567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t>-О каком действующем лице рассказывает автор</w:t>
      </w:r>
      <w:proofErr w:type="gramStart"/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t>?-</w:t>
      </w:r>
      <w:proofErr w:type="gramEnd"/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t>С каким персонажем русских сказок можно срав</w:t>
      </w:r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softHyphen/>
        <w:t>нить Мороза-воеводу?-Какие образные выражения использует поэт в своём стихотворении?</w:t>
      </w:r>
    </w:p>
    <w:p w:rsidR="00E567DB" w:rsidRPr="00D674CE" w:rsidRDefault="00E567DB" w:rsidP="00E567DB">
      <w:pPr>
        <w:numPr>
          <w:ilvl w:val="0"/>
          <w:numId w:val="3"/>
        </w:numPr>
        <w:spacing w:after="0" w:line="240" w:lineRule="auto"/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</w:pPr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t>Выразительное чтение стихотворения учащимися. (Прослушивание нескольких учеников.)</w:t>
      </w:r>
    </w:p>
    <w:p w:rsidR="00E567DB" w:rsidRPr="00D674CE" w:rsidRDefault="00E567DB" w:rsidP="00E567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t xml:space="preserve">Нахождение в тексте метафор: «Не ветер </w:t>
      </w:r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u w:val="single"/>
          <w:lang w:eastAsia="ru-RU"/>
        </w:rPr>
        <w:t>бушует</w:t>
      </w:r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t xml:space="preserve"> над бором», «</w:t>
      </w:r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u w:val="single"/>
          <w:lang w:eastAsia="ru-RU"/>
        </w:rPr>
        <w:t>Идёт</w:t>
      </w:r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t xml:space="preserve"> - по деревьям </w:t>
      </w:r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u w:val="single"/>
          <w:lang w:eastAsia="ru-RU"/>
        </w:rPr>
        <w:t>шагает</w:t>
      </w:r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t>». «И яркое солнце играет» и т.д.</w:t>
      </w:r>
    </w:p>
    <w:p w:rsidR="00E567DB" w:rsidRPr="00D674CE" w:rsidRDefault="00E567DB" w:rsidP="00E567DB">
      <w:pPr>
        <w:numPr>
          <w:ilvl w:val="0"/>
          <w:numId w:val="3"/>
        </w:numPr>
        <w:spacing w:after="0" w:line="240" w:lineRule="auto"/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</w:pPr>
      <w:proofErr w:type="spellStart"/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t>Синквейн</w:t>
      </w:r>
      <w:proofErr w:type="spellEnd"/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t>. Учите</w:t>
      </w:r>
      <w:r w:rsidR="003E1B73"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t xml:space="preserve">ль может задать несколько </w:t>
      </w:r>
      <w:proofErr w:type="spellStart"/>
      <w:r w:rsidR="003E1B73"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t>синк</w:t>
      </w:r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t>вейнов</w:t>
      </w:r>
      <w:proofErr w:type="spellEnd"/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t xml:space="preserve"> для работы дома и в классе (см. с. 139 пособия).</w:t>
      </w:r>
    </w:p>
    <w:p w:rsidR="00E567DB" w:rsidRPr="00D674CE" w:rsidRDefault="00E567DB" w:rsidP="00E567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t>Имя существительное Мороз</w:t>
      </w:r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tab/>
      </w:r>
      <w:r w:rsidR="003E1B73" w:rsidRPr="00D6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t>Имя прилагательное_</w:t>
      </w:r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tab/>
        <w:t>___</w:t>
      </w:r>
      <w:r w:rsidR="003E1B73" w:rsidRPr="00D6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t>Глагол</w:t>
      </w:r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tab/>
      </w:r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tab/>
      </w:r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tab/>
        <w:t>Фраза</w:t>
      </w:r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tab/>
      </w:r>
    </w:p>
    <w:p w:rsidR="00E567DB" w:rsidRPr="00D674CE" w:rsidRDefault="00E567DB" w:rsidP="00E567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t xml:space="preserve">Синоним </w:t>
      </w:r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tab/>
      </w:r>
    </w:p>
    <w:p w:rsidR="00E567DB" w:rsidRPr="00D674CE" w:rsidRDefault="00E567DB" w:rsidP="00E567DB">
      <w:pPr>
        <w:spacing w:after="0" w:line="240" w:lineRule="auto"/>
        <w:rPr>
          <w:rFonts w:ascii="Century Schoolbook" w:eastAsia="Times New Roman" w:hAnsi="Century Schoolbook" w:cs="Century Schoolbook"/>
          <w:b/>
          <w:color w:val="000000"/>
          <w:sz w:val="28"/>
          <w:szCs w:val="28"/>
          <w:lang w:eastAsia="ru-RU"/>
        </w:rPr>
      </w:pPr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t xml:space="preserve"> </w:t>
      </w:r>
      <w:r w:rsidRPr="00D674CE">
        <w:rPr>
          <w:rFonts w:ascii="Century Schoolbook" w:eastAsia="Times New Roman" w:hAnsi="Century Schoolbook" w:cs="Century Schoolbook"/>
          <w:b/>
          <w:color w:val="000000"/>
          <w:sz w:val="28"/>
          <w:szCs w:val="28"/>
          <w:lang w:eastAsia="ru-RU"/>
        </w:rPr>
        <w:t>Задание на дом. Выучить наизусть отрывок из поэмы</w:t>
      </w:r>
    </w:p>
    <w:p w:rsidR="00D674CE" w:rsidRPr="00D674CE" w:rsidRDefault="00E567DB" w:rsidP="00E567DB">
      <w:pPr>
        <w:spacing w:after="0" w:line="240" w:lineRule="auto"/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</w:pPr>
      <w:proofErr w:type="spellStart"/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t>Н.А.Некрасова</w:t>
      </w:r>
      <w:proofErr w:type="spellEnd"/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t xml:space="preserve"> «Мороз, Красный нос», ответить на воп</w:t>
      </w:r>
      <w:r w:rsidRPr="00D674CE">
        <w:rPr>
          <w:rFonts w:ascii="Century Schoolbook" w:eastAsia="Times New Roman" w:hAnsi="Century Schoolbook" w:cs="Century Schoolbook"/>
          <w:color w:val="000000"/>
          <w:sz w:val="28"/>
          <w:szCs w:val="28"/>
          <w:lang w:eastAsia="ru-RU"/>
        </w:rPr>
        <w:softHyphen/>
        <w:t>росы по биографии автора.</w:t>
      </w:r>
    </w:p>
    <w:p w:rsidR="003E1B73" w:rsidRDefault="00E567DB" w:rsidP="003E1B73">
      <w:pPr>
        <w:pStyle w:val="a4"/>
        <w:rPr>
          <w:rFonts w:ascii="Times New Roman" w:hAnsi="Times New Roman" w:cs="Times New Roman"/>
          <w:b/>
          <w:i/>
          <w:sz w:val="28"/>
          <w:szCs w:val="28"/>
          <w:lang w:val="uz-Cyrl-UZ"/>
        </w:rPr>
      </w:pPr>
      <w:r w:rsidRPr="0029146B">
        <w:rPr>
          <w:rStyle w:val="aa"/>
          <w:sz w:val="32"/>
          <w:szCs w:val="32"/>
        </w:rPr>
        <w:lastRenderedPageBreak/>
        <w:t xml:space="preserve"> </w:t>
      </w:r>
      <w:r w:rsidR="003E1B73" w:rsidRPr="00D1068E">
        <w:rPr>
          <w:rFonts w:ascii="Times New Roman" w:hAnsi="Times New Roman" w:cs="Times New Roman"/>
          <w:b/>
          <w:i/>
          <w:sz w:val="28"/>
          <w:szCs w:val="28"/>
        </w:rPr>
        <w:t xml:space="preserve">Дата урока:__________________         </w:t>
      </w:r>
      <w:r w:rsidR="003E1B73" w:rsidRPr="00D1068E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uz-Cyrl-UZ" w:eastAsia="ru-RU"/>
        </w:rPr>
        <w:t xml:space="preserve">    </w:t>
      </w:r>
      <w:r w:rsidR="003E1B73" w:rsidRPr="00D1068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13FA6">
        <w:rPr>
          <w:rFonts w:ascii="Times New Roman" w:hAnsi="Times New Roman" w:cs="Times New Roman"/>
          <w:b/>
          <w:i/>
          <w:sz w:val="28"/>
          <w:szCs w:val="28"/>
        </w:rPr>
        <w:t>7</w:t>
      </w:r>
      <w:r w:rsidR="003E1B73" w:rsidRPr="00D1068E">
        <w:rPr>
          <w:rFonts w:ascii="Times New Roman" w:hAnsi="Times New Roman" w:cs="Times New Roman"/>
          <w:b/>
          <w:i/>
          <w:sz w:val="28"/>
          <w:szCs w:val="28"/>
        </w:rPr>
        <w:t xml:space="preserve"> «АБ»   класс</w:t>
      </w:r>
      <w:r w:rsidR="003E1B73" w:rsidRPr="00D1068E">
        <w:rPr>
          <w:rFonts w:ascii="Times New Roman" w:hAnsi="Times New Roman" w:cs="Times New Roman"/>
          <w:b/>
          <w:i/>
          <w:sz w:val="28"/>
          <w:szCs w:val="28"/>
          <w:lang w:val="uz-Cyrl-UZ"/>
        </w:rPr>
        <w:t xml:space="preserve">                               урок </w:t>
      </w:r>
      <w:r w:rsidR="003E1B73">
        <w:rPr>
          <w:rFonts w:ascii="Times New Roman" w:hAnsi="Times New Roman" w:cs="Times New Roman"/>
          <w:b/>
          <w:i/>
          <w:sz w:val="28"/>
          <w:szCs w:val="28"/>
          <w:lang w:val="uz-Cyrl-UZ"/>
        </w:rPr>
        <w:t>11</w:t>
      </w:r>
    </w:p>
    <w:p w:rsidR="00E567DB" w:rsidRPr="003E1B73" w:rsidRDefault="003E1B73" w:rsidP="00E567DB">
      <w:pPr>
        <w:pStyle w:val="a4"/>
        <w:rPr>
          <w:rFonts w:ascii="Times New Roman" w:hAnsi="Times New Roman" w:cs="Times New Roman"/>
          <w:b/>
          <w:color w:val="622423" w:themeColor="accent2" w:themeShade="7F"/>
          <w:spacing w:val="5"/>
          <w:sz w:val="24"/>
          <w:szCs w:val="24"/>
          <w:u w:color="622423" w:themeColor="accent2" w:themeShade="7F"/>
          <w:lang w:val="uz-Cyrl-UZ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z-Cyrl-UZ"/>
        </w:rPr>
        <w:t>Тема урока:</w:t>
      </w:r>
      <w:r w:rsidRPr="002F2AAF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 xml:space="preserve"> </w:t>
      </w:r>
      <w:r>
        <w:rPr>
          <w:rStyle w:val="aa"/>
          <w:sz w:val="32"/>
          <w:szCs w:val="32"/>
        </w:rPr>
        <w:t xml:space="preserve"> </w:t>
      </w:r>
      <w:r w:rsidR="00E567DB" w:rsidRPr="00E567DB">
        <w:rPr>
          <w:rStyle w:val="aa"/>
          <w:rFonts w:ascii="Times New Roman" w:hAnsi="Times New Roman" w:cs="Times New Roman"/>
          <w:sz w:val="24"/>
          <w:szCs w:val="24"/>
        </w:rPr>
        <w:t xml:space="preserve"> </w:t>
      </w:r>
      <w:r w:rsidR="00E567DB" w:rsidRPr="003E1B73">
        <w:rPr>
          <w:rFonts w:ascii="Times New Roman" w:hAnsi="Times New Roman" w:cs="Times New Roman"/>
          <w:b/>
          <w:sz w:val="24"/>
          <w:szCs w:val="24"/>
        </w:rPr>
        <w:t>Контрольная работа – 1</w:t>
      </w:r>
      <w:r w:rsidR="00E567DB" w:rsidRPr="003E1B73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</w:t>
      </w:r>
      <w:r>
        <w:rPr>
          <w:rFonts w:ascii="Times New Roman" w:hAnsi="Times New Roman" w:cs="Times New Roman"/>
          <w:b/>
          <w:color w:val="622423" w:themeColor="accent2" w:themeShade="7F"/>
          <w:spacing w:val="5"/>
          <w:sz w:val="24"/>
          <w:szCs w:val="24"/>
          <w:u w:color="622423" w:themeColor="accent2" w:themeShade="7F"/>
          <w:lang w:val="uz-Cyrl-UZ"/>
        </w:rPr>
        <w:t xml:space="preserve">  </w:t>
      </w:r>
      <w:r w:rsidR="00E567DB" w:rsidRPr="003E1B73">
        <w:rPr>
          <w:rFonts w:ascii="Times New Roman" w:hAnsi="Times New Roman" w:cs="Times New Roman"/>
          <w:b/>
          <w:i/>
          <w:sz w:val="24"/>
          <w:szCs w:val="24"/>
        </w:rPr>
        <w:t xml:space="preserve">Вид работы: </w:t>
      </w:r>
      <w:proofErr w:type="spellStart"/>
      <w:r w:rsidR="00E567DB" w:rsidRPr="003E1B73"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  <w:r w:rsidR="00E567DB" w:rsidRPr="003E1B73">
        <w:rPr>
          <w:rFonts w:ascii="Times New Roman" w:hAnsi="Times New Roman" w:cs="Times New Roman"/>
          <w:b/>
          <w:sz w:val="24"/>
          <w:szCs w:val="24"/>
        </w:rPr>
        <w:t>.</w:t>
      </w:r>
      <w:r w:rsidR="00E567DB" w:rsidRPr="003E1B7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567DB" w:rsidRPr="003E1B73">
        <w:rPr>
          <w:rFonts w:ascii="Times New Roman" w:hAnsi="Times New Roman" w:cs="Times New Roman"/>
          <w:b/>
          <w:sz w:val="24"/>
          <w:szCs w:val="24"/>
        </w:rPr>
        <w:t>.</w:t>
      </w:r>
    </w:p>
    <w:p w:rsidR="00E567DB" w:rsidRPr="003E1B73" w:rsidRDefault="00E567DB" w:rsidP="00E567DB">
      <w:pPr>
        <w:pStyle w:val="a4"/>
        <w:rPr>
          <w:rFonts w:ascii="Times New Roman" w:hAnsi="Times New Roman" w:cs="Times New Roman"/>
          <w:b/>
          <w:sz w:val="24"/>
          <w:szCs w:val="24"/>
          <w:lang w:val="uz-Cyrl-UZ"/>
        </w:rPr>
      </w:pPr>
      <w:r w:rsidRPr="003E1B73">
        <w:rPr>
          <w:rFonts w:ascii="Times New Roman" w:hAnsi="Times New Roman" w:cs="Times New Roman"/>
          <w:b/>
          <w:sz w:val="24"/>
          <w:szCs w:val="24"/>
        </w:rPr>
        <w:t>Цель: Проверить умения и навыки восприятия сказки на слух.</w:t>
      </w:r>
    </w:p>
    <w:p w:rsidR="00E567DB" w:rsidRPr="00E567DB" w:rsidRDefault="00E567DB" w:rsidP="00E567DB">
      <w:pPr>
        <w:pStyle w:val="a4"/>
        <w:rPr>
          <w:rFonts w:ascii="Times New Roman" w:hAnsi="Times New Roman" w:cs="Times New Roman"/>
          <w:sz w:val="24"/>
          <w:szCs w:val="24"/>
          <w:lang w:val="uz-Cyrl-UZ"/>
        </w:rPr>
      </w:pPr>
      <w:r w:rsidRPr="00E567DB">
        <w:rPr>
          <w:rFonts w:ascii="Times New Roman" w:hAnsi="Times New Roman" w:cs="Times New Roman"/>
          <w:sz w:val="24"/>
          <w:szCs w:val="24"/>
        </w:rPr>
        <w:t>Перечень элементов знаний, навыков и умений, подлежащие проверке:</w:t>
      </w:r>
    </w:p>
    <w:p w:rsidR="00E567DB" w:rsidRPr="00E567DB" w:rsidRDefault="00E567DB" w:rsidP="00E567DB">
      <w:pPr>
        <w:pStyle w:val="a4"/>
        <w:rPr>
          <w:rFonts w:ascii="Times New Roman" w:hAnsi="Times New Roman" w:cs="Times New Roman"/>
          <w:sz w:val="24"/>
          <w:szCs w:val="24"/>
        </w:rPr>
      </w:pPr>
      <w:r w:rsidRPr="00E567DB">
        <w:rPr>
          <w:rFonts w:ascii="Times New Roman" w:hAnsi="Times New Roman" w:cs="Times New Roman"/>
          <w:sz w:val="24"/>
          <w:szCs w:val="24"/>
        </w:rPr>
        <w:t>Знание лексики текста.</w:t>
      </w:r>
    </w:p>
    <w:p w:rsidR="00E567DB" w:rsidRPr="00E567DB" w:rsidRDefault="00E567DB" w:rsidP="00E567DB">
      <w:pPr>
        <w:pStyle w:val="a4"/>
        <w:rPr>
          <w:rFonts w:ascii="Times New Roman" w:hAnsi="Times New Roman" w:cs="Times New Roman"/>
          <w:sz w:val="24"/>
          <w:szCs w:val="24"/>
        </w:rPr>
      </w:pPr>
      <w:r w:rsidRPr="00E567DB">
        <w:rPr>
          <w:rFonts w:ascii="Times New Roman" w:hAnsi="Times New Roman" w:cs="Times New Roman"/>
          <w:sz w:val="24"/>
          <w:szCs w:val="24"/>
        </w:rPr>
        <w:t>Навыки восприятия основного текста.</w:t>
      </w:r>
    </w:p>
    <w:p w:rsidR="00E567DB" w:rsidRPr="00E567DB" w:rsidRDefault="00E567DB" w:rsidP="00E567DB">
      <w:pPr>
        <w:pStyle w:val="a4"/>
        <w:rPr>
          <w:rFonts w:ascii="Times New Roman" w:hAnsi="Times New Roman" w:cs="Times New Roman"/>
          <w:sz w:val="24"/>
          <w:szCs w:val="24"/>
        </w:rPr>
      </w:pPr>
      <w:r w:rsidRPr="00E567DB">
        <w:rPr>
          <w:rFonts w:ascii="Times New Roman" w:hAnsi="Times New Roman" w:cs="Times New Roman"/>
          <w:sz w:val="24"/>
          <w:szCs w:val="24"/>
        </w:rPr>
        <w:t>Навыки восприятия содержания фрагментов текста.</w:t>
      </w:r>
    </w:p>
    <w:p w:rsidR="00E567DB" w:rsidRPr="00E567DB" w:rsidRDefault="00E567DB" w:rsidP="00E567DB">
      <w:pPr>
        <w:pStyle w:val="a4"/>
        <w:rPr>
          <w:rFonts w:ascii="Times New Roman" w:hAnsi="Times New Roman" w:cs="Times New Roman"/>
          <w:sz w:val="24"/>
          <w:szCs w:val="24"/>
        </w:rPr>
      </w:pPr>
      <w:r w:rsidRPr="00E567DB">
        <w:rPr>
          <w:rFonts w:ascii="Times New Roman" w:hAnsi="Times New Roman" w:cs="Times New Roman"/>
          <w:sz w:val="24"/>
          <w:szCs w:val="24"/>
        </w:rPr>
        <w:t>Умение отвечать на вопросы к тексту.</w:t>
      </w:r>
    </w:p>
    <w:p w:rsidR="00E567DB" w:rsidRPr="003E1B73" w:rsidRDefault="00E567DB" w:rsidP="003E1B73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1B73">
        <w:rPr>
          <w:rFonts w:ascii="Times New Roman" w:hAnsi="Times New Roman" w:cs="Times New Roman"/>
          <w:b/>
          <w:sz w:val="24"/>
          <w:szCs w:val="24"/>
        </w:rPr>
        <w:t>Русская народная сказка</w:t>
      </w:r>
    </w:p>
    <w:p w:rsidR="00E567DB" w:rsidRPr="00E567DB" w:rsidRDefault="00E567DB" w:rsidP="00E567DB">
      <w:pPr>
        <w:pStyle w:val="a4"/>
        <w:rPr>
          <w:rFonts w:ascii="Times New Roman" w:hAnsi="Times New Roman" w:cs="Times New Roman"/>
          <w:sz w:val="24"/>
          <w:szCs w:val="24"/>
        </w:rPr>
      </w:pPr>
      <w:r w:rsidRPr="00E567DB">
        <w:rPr>
          <w:rFonts w:ascii="Times New Roman" w:hAnsi="Times New Roman" w:cs="Times New Roman"/>
          <w:sz w:val="24"/>
          <w:szCs w:val="24"/>
        </w:rPr>
        <w:t xml:space="preserve">Жили-были старик со старухой. Жили хорошо, дружно. Только детей у них не было. </w:t>
      </w:r>
    </w:p>
    <w:p w:rsidR="00E567DB" w:rsidRPr="00E567DB" w:rsidRDefault="00E567DB" w:rsidP="00E567DB">
      <w:pPr>
        <w:pStyle w:val="a4"/>
        <w:rPr>
          <w:rFonts w:ascii="Times New Roman" w:hAnsi="Times New Roman" w:cs="Times New Roman"/>
          <w:sz w:val="24"/>
          <w:szCs w:val="24"/>
        </w:rPr>
      </w:pPr>
      <w:r w:rsidRPr="00E567DB">
        <w:rPr>
          <w:rFonts w:ascii="Times New Roman" w:hAnsi="Times New Roman" w:cs="Times New Roman"/>
          <w:sz w:val="24"/>
          <w:szCs w:val="24"/>
        </w:rPr>
        <w:t>Вот пришла снежная зима. Выбежали ребятишки на улицу, на санках с горы катаются, из снега бабу лепят.</w:t>
      </w:r>
    </w:p>
    <w:p w:rsidR="00E567DB" w:rsidRPr="00E567DB" w:rsidRDefault="00E567DB" w:rsidP="00E567DB">
      <w:pPr>
        <w:pStyle w:val="a4"/>
        <w:rPr>
          <w:rFonts w:ascii="Times New Roman" w:hAnsi="Times New Roman" w:cs="Times New Roman"/>
          <w:sz w:val="24"/>
          <w:szCs w:val="24"/>
        </w:rPr>
      </w:pPr>
      <w:r w:rsidRPr="00E567DB">
        <w:rPr>
          <w:rFonts w:ascii="Times New Roman" w:hAnsi="Times New Roman" w:cs="Times New Roman"/>
          <w:sz w:val="24"/>
          <w:szCs w:val="24"/>
        </w:rPr>
        <w:t xml:space="preserve">А старик со старухой на ребятишек из окна глядят. </w:t>
      </w:r>
    </w:p>
    <w:p w:rsidR="00E567DB" w:rsidRPr="00E567DB" w:rsidRDefault="00E567DB" w:rsidP="00E567DB">
      <w:pPr>
        <w:pStyle w:val="a4"/>
        <w:rPr>
          <w:rFonts w:ascii="Times New Roman" w:hAnsi="Times New Roman" w:cs="Times New Roman"/>
          <w:sz w:val="24"/>
          <w:szCs w:val="24"/>
        </w:rPr>
      </w:pPr>
      <w:r w:rsidRPr="00E567DB">
        <w:rPr>
          <w:rFonts w:ascii="Times New Roman" w:hAnsi="Times New Roman" w:cs="Times New Roman"/>
          <w:sz w:val="24"/>
          <w:szCs w:val="24"/>
        </w:rPr>
        <w:t>«Давай и мы себе из снега дочку сделаем»,- говорит старик.</w:t>
      </w:r>
    </w:p>
    <w:p w:rsidR="00E567DB" w:rsidRPr="00E567DB" w:rsidRDefault="00E567DB" w:rsidP="00E567DB">
      <w:pPr>
        <w:pStyle w:val="a4"/>
        <w:rPr>
          <w:rFonts w:ascii="Times New Roman" w:hAnsi="Times New Roman" w:cs="Times New Roman"/>
          <w:sz w:val="24"/>
          <w:szCs w:val="24"/>
        </w:rPr>
      </w:pPr>
      <w:r w:rsidRPr="00E567DB">
        <w:rPr>
          <w:rFonts w:ascii="Times New Roman" w:hAnsi="Times New Roman" w:cs="Times New Roman"/>
          <w:sz w:val="24"/>
          <w:szCs w:val="24"/>
        </w:rPr>
        <w:t>«Давай»,- отвечает старуха.</w:t>
      </w:r>
    </w:p>
    <w:p w:rsidR="00E567DB" w:rsidRPr="00E567DB" w:rsidRDefault="00E567DB" w:rsidP="00E567DB">
      <w:pPr>
        <w:pStyle w:val="a4"/>
        <w:rPr>
          <w:rFonts w:ascii="Times New Roman" w:hAnsi="Times New Roman" w:cs="Times New Roman"/>
          <w:sz w:val="24"/>
          <w:szCs w:val="24"/>
        </w:rPr>
      </w:pPr>
      <w:r w:rsidRPr="00E567DB">
        <w:rPr>
          <w:rFonts w:ascii="Times New Roman" w:hAnsi="Times New Roman" w:cs="Times New Roman"/>
          <w:sz w:val="24"/>
          <w:szCs w:val="24"/>
        </w:rPr>
        <w:t>Вышли они на поляну и принялись дочку из снега лепить. Скатали они снежный ком, ручки, ножки приладили, сверху снежную голову приставили.</w:t>
      </w:r>
    </w:p>
    <w:p w:rsidR="00E567DB" w:rsidRPr="00E567DB" w:rsidRDefault="00E567DB" w:rsidP="00E567DB">
      <w:pPr>
        <w:pStyle w:val="a4"/>
        <w:rPr>
          <w:rFonts w:ascii="Times New Roman" w:hAnsi="Times New Roman" w:cs="Times New Roman"/>
          <w:sz w:val="24"/>
          <w:szCs w:val="24"/>
        </w:rPr>
      </w:pPr>
      <w:r w:rsidRPr="00E567DB">
        <w:rPr>
          <w:rFonts w:ascii="Times New Roman" w:hAnsi="Times New Roman" w:cs="Times New Roman"/>
          <w:sz w:val="24"/>
          <w:szCs w:val="24"/>
        </w:rPr>
        <w:t>Вдруг у Снегурочки губы порозовели, глазки открылись. Потом она закивала головой, зашевелила руками, ножками стряхнула с себя снег и подошла к старикам.</w:t>
      </w:r>
    </w:p>
    <w:p w:rsidR="00E567DB" w:rsidRPr="00E567DB" w:rsidRDefault="00E567DB" w:rsidP="00E567DB">
      <w:pPr>
        <w:pStyle w:val="a4"/>
        <w:rPr>
          <w:rFonts w:ascii="Times New Roman" w:hAnsi="Times New Roman" w:cs="Times New Roman"/>
          <w:sz w:val="24"/>
          <w:szCs w:val="24"/>
        </w:rPr>
      </w:pPr>
      <w:r w:rsidRPr="00E567DB">
        <w:rPr>
          <w:rFonts w:ascii="Times New Roman" w:hAnsi="Times New Roman" w:cs="Times New Roman"/>
          <w:sz w:val="24"/>
          <w:szCs w:val="24"/>
        </w:rPr>
        <w:t xml:space="preserve">Обрадовались старики, привели Снегурочку в избу. Смотрят они на дочку и любуются ею. </w:t>
      </w:r>
    </w:p>
    <w:p w:rsidR="00E567DB" w:rsidRPr="00E567DB" w:rsidRDefault="00E567DB" w:rsidP="00E567DB">
      <w:pPr>
        <w:pStyle w:val="a4"/>
        <w:rPr>
          <w:rFonts w:ascii="Times New Roman" w:hAnsi="Times New Roman" w:cs="Times New Roman"/>
          <w:sz w:val="24"/>
          <w:szCs w:val="24"/>
        </w:rPr>
      </w:pPr>
      <w:r w:rsidRPr="00E567DB">
        <w:rPr>
          <w:rFonts w:ascii="Times New Roman" w:hAnsi="Times New Roman" w:cs="Times New Roman"/>
          <w:sz w:val="24"/>
          <w:szCs w:val="24"/>
        </w:rPr>
        <w:t>И стала расти у стариков дочка. С каждым днем все краше становится. Со всеми она ласковая, приветливая. И работа в руках спорится.</w:t>
      </w:r>
    </w:p>
    <w:p w:rsidR="00E567DB" w:rsidRPr="00E567DB" w:rsidRDefault="00E567DB" w:rsidP="00E567DB">
      <w:pPr>
        <w:pStyle w:val="a4"/>
        <w:rPr>
          <w:rFonts w:ascii="Times New Roman" w:hAnsi="Times New Roman" w:cs="Times New Roman"/>
          <w:sz w:val="24"/>
          <w:szCs w:val="24"/>
        </w:rPr>
      </w:pPr>
      <w:r w:rsidRPr="00E567DB">
        <w:rPr>
          <w:rFonts w:ascii="Times New Roman" w:hAnsi="Times New Roman" w:cs="Times New Roman"/>
          <w:sz w:val="24"/>
          <w:szCs w:val="24"/>
        </w:rPr>
        <w:t>Прошла зима, начало пригревать весеннее солнышко, зазеленела трава.</w:t>
      </w:r>
    </w:p>
    <w:p w:rsidR="00E567DB" w:rsidRPr="00E567DB" w:rsidRDefault="00E567DB" w:rsidP="00E567DB">
      <w:pPr>
        <w:pStyle w:val="a4"/>
        <w:rPr>
          <w:rFonts w:ascii="Times New Roman" w:hAnsi="Times New Roman" w:cs="Times New Roman"/>
          <w:sz w:val="24"/>
          <w:szCs w:val="24"/>
        </w:rPr>
      </w:pPr>
      <w:r w:rsidRPr="00E567DB">
        <w:rPr>
          <w:rFonts w:ascii="Times New Roman" w:hAnsi="Times New Roman" w:cs="Times New Roman"/>
          <w:sz w:val="24"/>
          <w:szCs w:val="24"/>
        </w:rPr>
        <w:t>А Снегурочка с каждым днем все печальнее становится, от солнца прячется.</w:t>
      </w:r>
    </w:p>
    <w:p w:rsidR="00E567DB" w:rsidRPr="00E567DB" w:rsidRDefault="00E567DB" w:rsidP="00E567DB">
      <w:pPr>
        <w:pStyle w:val="a4"/>
        <w:rPr>
          <w:rFonts w:ascii="Times New Roman" w:hAnsi="Times New Roman" w:cs="Times New Roman"/>
          <w:sz w:val="24"/>
          <w:szCs w:val="24"/>
        </w:rPr>
      </w:pPr>
      <w:r w:rsidRPr="00E567DB">
        <w:rPr>
          <w:rFonts w:ascii="Times New Roman" w:hAnsi="Times New Roman" w:cs="Times New Roman"/>
          <w:sz w:val="24"/>
          <w:szCs w:val="24"/>
        </w:rPr>
        <w:t xml:space="preserve">За весной и лето пришло. Собрались девушки на гулянье в лес и зовут с собой Снегурочку. </w:t>
      </w:r>
    </w:p>
    <w:p w:rsidR="00E567DB" w:rsidRPr="00E567DB" w:rsidRDefault="00E567DB" w:rsidP="00E567DB">
      <w:pPr>
        <w:pStyle w:val="a4"/>
        <w:rPr>
          <w:rFonts w:ascii="Times New Roman" w:hAnsi="Times New Roman" w:cs="Times New Roman"/>
          <w:sz w:val="24"/>
          <w:szCs w:val="24"/>
        </w:rPr>
      </w:pPr>
      <w:r w:rsidRPr="00E567DB">
        <w:rPr>
          <w:rFonts w:ascii="Times New Roman" w:hAnsi="Times New Roman" w:cs="Times New Roman"/>
          <w:sz w:val="24"/>
          <w:szCs w:val="24"/>
        </w:rPr>
        <w:t>Пришли в лес. Стали цветы собирать, венки плести, песни петь. Только Снегурочке невесело.</w:t>
      </w:r>
    </w:p>
    <w:p w:rsidR="00E567DB" w:rsidRPr="00E567DB" w:rsidRDefault="00E567DB" w:rsidP="00E567DB">
      <w:pPr>
        <w:pStyle w:val="a4"/>
        <w:rPr>
          <w:rFonts w:ascii="Times New Roman" w:hAnsi="Times New Roman" w:cs="Times New Roman"/>
          <w:sz w:val="24"/>
          <w:szCs w:val="24"/>
        </w:rPr>
      </w:pPr>
      <w:r w:rsidRPr="00E567DB">
        <w:rPr>
          <w:rFonts w:ascii="Times New Roman" w:hAnsi="Times New Roman" w:cs="Times New Roman"/>
          <w:sz w:val="24"/>
          <w:szCs w:val="24"/>
        </w:rPr>
        <w:t>А вечером развели костер и стали друг за другом прыгать.</w:t>
      </w:r>
    </w:p>
    <w:p w:rsidR="00E567DB" w:rsidRPr="00E567DB" w:rsidRDefault="00E567DB" w:rsidP="00E567DB">
      <w:pPr>
        <w:pStyle w:val="a4"/>
        <w:rPr>
          <w:rFonts w:ascii="Times New Roman" w:hAnsi="Times New Roman" w:cs="Times New Roman"/>
          <w:sz w:val="24"/>
          <w:szCs w:val="24"/>
        </w:rPr>
      </w:pPr>
      <w:r w:rsidRPr="00E567DB">
        <w:rPr>
          <w:rFonts w:ascii="Times New Roman" w:hAnsi="Times New Roman" w:cs="Times New Roman"/>
          <w:sz w:val="24"/>
          <w:szCs w:val="24"/>
        </w:rPr>
        <w:t>Побежала за подружками и Снегурочка. Прыгнула над огнем – и вдруг растаяла, превратившись в</w:t>
      </w:r>
      <w:r w:rsidR="003E1B73">
        <w:rPr>
          <w:rFonts w:ascii="Times New Roman" w:hAnsi="Times New Roman" w:cs="Times New Roman"/>
          <w:sz w:val="24"/>
          <w:szCs w:val="24"/>
        </w:rPr>
        <w:t xml:space="preserve"> белое облако.</w:t>
      </w:r>
    </w:p>
    <w:p w:rsidR="00E567DB" w:rsidRPr="003E1B73" w:rsidRDefault="00E567DB" w:rsidP="00E567D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3E1B73">
        <w:rPr>
          <w:rFonts w:ascii="Times New Roman" w:hAnsi="Times New Roman" w:cs="Times New Roman"/>
          <w:b/>
          <w:sz w:val="24"/>
          <w:szCs w:val="24"/>
        </w:rPr>
        <w:t>Методические рекомендации</w:t>
      </w:r>
    </w:p>
    <w:p w:rsidR="00E567DB" w:rsidRPr="00E567DB" w:rsidRDefault="00E567DB" w:rsidP="00E567DB">
      <w:pPr>
        <w:pStyle w:val="a4"/>
        <w:rPr>
          <w:rFonts w:ascii="Times New Roman" w:hAnsi="Times New Roman" w:cs="Times New Roman"/>
          <w:sz w:val="24"/>
          <w:szCs w:val="24"/>
        </w:rPr>
      </w:pPr>
      <w:r w:rsidRPr="00E567DB">
        <w:rPr>
          <w:rFonts w:ascii="Times New Roman" w:hAnsi="Times New Roman" w:cs="Times New Roman"/>
          <w:sz w:val="24"/>
          <w:szCs w:val="24"/>
        </w:rPr>
        <w:t xml:space="preserve"> Сообщив цель урока, учитель знакомит учащихся с новыми</w:t>
      </w:r>
      <w:r w:rsidR="003E1B73">
        <w:rPr>
          <w:rFonts w:ascii="Times New Roman" w:hAnsi="Times New Roman" w:cs="Times New Roman"/>
          <w:sz w:val="24"/>
          <w:szCs w:val="24"/>
        </w:rPr>
        <w:t xml:space="preserve"> словами, записанными на доске.</w:t>
      </w:r>
    </w:p>
    <w:p w:rsidR="00E567DB" w:rsidRPr="00E567DB" w:rsidRDefault="00E567DB" w:rsidP="00E567DB">
      <w:pPr>
        <w:pStyle w:val="a4"/>
        <w:rPr>
          <w:rFonts w:ascii="Times New Roman" w:hAnsi="Times New Roman" w:cs="Times New Roman"/>
          <w:sz w:val="24"/>
          <w:szCs w:val="24"/>
        </w:rPr>
      </w:pPr>
      <w:r w:rsidRPr="00E567DB">
        <w:rPr>
          <w:rFonts w:ascii="Times New Roman" w:hAnsi="Times New Roman" w:cs="Times New Roman"/>
          <w:sz w:val="24"/>
          <w:szCs w:val="24"/>
        </w:rPr>
        <w:t>скатали ком–</w:t>
      </w:r>
      <w:r w:rsidRPr="00E567D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E567DB">
        <w:rPr>
          <w:rFonts w:ascii="Times New Roman" w:hAnsi="Times New Roman" w:cs="Times New Roman"/>
          <w:sz w:val="24"/>
          <w:szCs w:val="24"/>
          <w:lang w:val="en-US"/>
        </w:rPr>
        <w:t>toplashdi</w:t>
      </w:r>
      <w:proofErr w:type="spellEnd"/>
      <w:r w:rsidRPr="00E567DB">
        <w:rPr>
          <w:rFonts w:ascii="Times New Roman" w:hAnsi="Times New Roman" w:cs="Times New Roman"/>
          <w:sz w:val="24"/>
          <w:szCs w:val="24"/>
        </w:rPr>
        <w:t xml:space="preserve">                     закивала -  </w:t>
      </w:r>
      <w:proofErr w:type="spellStart"/>
      <w:r w:rsidRPr="00E567DB">
        <w:rPr>
          <w:rFonts w:ascii="Times New Roman" w:hAnsi="Times New Roman" w:cs="Times New Roman"/>
          <w:sz w:val="24"/>
          <w:szCs w:val="24"/>
          <w:lang w:val="en-US"/>
        </w:rPr>
        <w:t>boshini</w:t>
      </w:r>
      <w:proofErr w:type="spellEnd"/>
      <w:r w:rsidRPr="00E56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67DB">
        <w:rPr>
          <w:rFonts w:ascii="Times New Roman" w:hAnsi="Times New Roman" w:cs="Times New Roman"/>
          <w:sz w:val="24"/>
          <w:szCs w:val="24"/>
          <w:lang w:val="en-US"/>
        </w:rPr>
        <w:t>qimurlata</w:t>
      </w:r>
      <w:proofErr w:type="spellEnd"/>
      <w:r w:rsidRPr="00E56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67DB">
        <w:rPr>
          <w:rFonts w:ascii="Times New Roman" w:hAnsi="Times New Roman" w:cs="Times New Roman"/>
          <w:sz w:val="24"/>
          <w:szCs w:val="24"/>
          <w:lang w:val="en-US"/>
        </w:rPr>
        <w:t>boshladi</w:t>
      </w:r>
      <w:proofErr w:type="spellEnd"/>
    </w:p>
    <w:p w:rsidR="00E567DB" w:rsidRPr="00E567DB" w:rsidRDefault="00E567DB" w:rsidP="00E567DB">
      <w:pPr>
        <w:pStyle w:val="a4"/>
        <w:rPr>
          <w:rFonts w:ascii="Times New Roman" w:hAnsi="Times New Roman" w:cs="Times New Roman"/>
          <w:sz w:val="24"/>
          <w:szCs w:val="24"/>
        </w:rPr>
      </w:pPr>
      <w:r w:rsidRPr="00E567DB">
        <w:rPr>
          <w:rFonts w:ascii="Times New Roman" w:hAnsi="Times New Roman" w:cs="Times New Roman"/>
          <w:sz w:val="24"/>
          <w:szCs w:val="24"/>
        </w:rPr>
        <w:t xml:space="preserve">зашевелила – </w:t>
      </w:r>
      <w:proofErr w:type="spellStart"/>
      <w:r w:rsidRPr="00E567DB">
        <w:rPr>
          <w:rFonts w:ascii="Times New Roman" w:hAnsi="Times New Roman" w:cs="Times New Roman"/>
          <w:sz w:val="24"/>
          <w:szCs w:val="24"/>
          <w:lang w:val="en-US"/>
        </w:rPr>
        <w:t>qimurlata</w:t>
      </w:r>
      <w:proofErr w:type="spellEnd"/>
      <w:r w:rsidRPr="00E56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67DB">
        <w:rPr>
          <w:rFonts w:ascii="Times New Roman" w:hAnsi="Times New Roman" w:cs="Times New Roman"/>
          <w:sz w:val="24"/>
          <w:szCs w:val="24"/>
          <w:lang w:val="en-US"/>
        </w:rPr>
        <w:t>boshladi</w:t>
      </w:r>
      <w:proofErr w:type="spellEnd"/>
      <w:r w:rsidRPr="00E567DB">
        <w:rPr>
          <w:rFonts w:ascii="Times New Roman" w:hAnsi="Times New Roman" w:cs="Times New Roman"/>
          <w:sz w:val="24"/>
          <w:szCs w:val="24"/>
        </w:rPr>
        <w:t xml:space="preserve">        стряхнула – </w:t>
      </w:r>
      <w:proofErr w:type="spellStart"/>
      <w:r w:rsidRPr="00E567DB">
        <w:rPr>
          <w:rFonts w:ascii="Times New Roman" w:hAnsi="Times New Roman" w:cs="Times New Roman"/>
          <w:sz w:val="24"/>
          <w:szCs w:val="24"/>
          <w:lang w:val="en-US"/>
        </w:rPr>
        <w:t>qoqib</w:t>
      </w:r>
      <w:proofErr w:type="spellEnd"/>
      <w:r w:rsidRPr="00E56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67DB">
        <w:rPr>
          <w:rFonts w:ascii="Times New Roman" w:hAnsi="Times New Roman" w:cs="Times New Roman"/>
          <w:sz w:val="24"/>
          <w:szCs w:val="24"/>
          <w:lang w:val="en-US"/>
        </w:rPr>
        <w:t>tashladi</w:t>
      </w:r>
      <w:proofErr w:type="spellEnd"/>
    </w:p>
    <w:p w:rsidR="00E567DB" w:rsidRPr="00E567DB" w:rsidRDefault="00E567DB" w:rsidP="00E567DB">
      <w:pPr>
        <w:pStyle w:val="a4"/>
        <w:rPr>
          <w:rFonts w:ascii="Times New Roman" w:hAnsi="Times New Roman" w:cs="Times New Roman"/>
          <w:sz w:val="24"/>
          <w:szCs w:val="24"/>
        </w:rPr>
      </w:pPr>
      <w:r w:rsidRPr="00E567DB">
        <w:rPr>
          <w:rFonts w:ascii="Times New Roman" w:hAnsi="Times New Roman" w:cs="Times New Roman"/>
          <w:sz w:val="24"/>
          <w:szCs w:val="24"/>
        </w:rPr>
        <w:t xml:space="preserve">любуются – </w:t>
      </w:r>
      <w:proofErr w:type="spellStart"/>
      <w:r w:rsidRPr="00E567DB">
        <w:rPr>
          <w:rFonts w:ascii="Times New Roman" w:hAnsi="Times New Roman" w:cs="Times New Roman"/>
          <w:sz w:val="24"/>
          <w:szCs w:val="24"/>
          <w:lang w:val="en-US"/>
        </w:rPr>
        <w:t>zavqlanib</w:t>
      </w:r>
      <w:proofErr w:type="spellEnd"/>
      <w:r w:rsidRPr="00E56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67DB">
        <w:rPr>
          <w:rFonts w:ascii="Times New Roman" w:hAnsi="Times New Roman" w:cs="Times New Roman"/>
          <w:sz w:val="24"/>
          <w:szCs w:val="24"/>
          <w:lang w:val="en-US"/>
        </w:rPr>
        <w:t>qarabdilar</w:t>
      </w:r>
      <w:proofErr w:type="spellEnd"/>
    </w:p>
    <w:p w:rsidR="00E567DB" w:rsidRPr="003E1B73" w:rsidRDefault="00E567DB" w:rsidP="00E567DB">
      <w:pPr>
        <w:pStyle w:val="a4"/>
        <w:rPr>
          <w:rFonts w:ascii="Times New Roman" w:hAnsi="Times New Roman" w:cs="Times New Roman"/>
          <w:sz w:val="24"/>
          <w:szCs w:val="24"/>
        </w:rPr>
      </w:pPr>
      <w:r w:rsidRPr="00E567DB">
        <w:rPr>
          <w:rFonts w:ascii="Times New Roman" w:hAnsi="Times New Roman" w:cs="Times New Roman"/>
          <w:sz w:val="24"/>
          <w:szCs w:val="24"/>
        </w:rPr>
        <w:t>Перед тем, как приступить к чтению, учитель говорит: «Внимательно прослушайте текст, чтобы потом правильно выполнить задания к нему. Текст читается дважды. Мотивационная установка перед первым чтением: прослушать текст, выбрать наиболее точный заголовок к сказке и написать его в тетради. Загол</w:t>
      </w:r>
      <w:r w:rsidR="003E1B73">
        <w:rPr>
          <w:rFonts w:ascii="Times New Roman" w:hAnsi="Times New Roman" w:cs="Times New Roman"/>
          <w:sz w:val="24"/>
          <w:szCs w:val="24"/>
        </w:rPr>
        <w:t>овки заранее написаны на доске.</w:t>
      </w:r>
    </w:p>
    <w:p w:rsidR="00E567DB" w:rsidRPr="003E1B73" w:rsidRDefault="003E1B73" w:rsidP="00E567DB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Пришла зима.     Зимние игры детей. Снегурочка. Летом в лесу.  Костёр.</w:t>
      </w:r>
    </w:p>
    <w:p w:rsidR="00E567DB" w:rsidRPr="00E567DB" w:rsidRDefault="00E567DB" w:rsidP="00E567DB">
      <w:pPr>
        <w:pStyle w:val="a4"/>
        <w:rPr>
          <w:rFonts w:ascii="Times New Roman" w:hAnsi="Times New Roman" w:cs="Times New Roman"/>
          <w:sz w:val="24"/>
          <w:szCs w:val="24"/>
        </w:rPr>
      </w:pPr>
      <w:r w:rsidRPr="00E567DB">
        <w:rPr>
          <w:rFonts w:ascii="Times New Roman" w:hAnsi="Times New Roman" w:cs="Times New Roman"/>
          <w:sz w:val="24"/>
          <w:szCs w:val="24"/>
        </w:rPr>
        <w:t>Мотивационная установка перед повторным чтением: прослушать и написать предложен</w:t>
      </w:r>
      <w:r w:rsidR="003E1B73">
        <w:rPr>
          <w:rFonts w:ascii="Times New Roman" w:hAnsi="Times New Roman" w:cs="Times New Roman"/>
          <w:sz w:val="24"/>
          <w:szCs w:val="24"/>
        </w:rPr>
        <w:t>ия в нужной последовательности.</w:t>
      </w:r>
    </w:p>
    <w:p w:rsidR="00E567DB" w:rsidRPr="003E1B73" w:rsidRDefault="00E567DB" w:rsidP="00E567D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3E1B73">
        <w:rPr>
          <w:rFonts w:ascii="Times New Roman" w:hAnsi="Times New Roman" w:cs="Times New Roman"/>
          <w:b/>
          <w:sz w:val="24"/>
          <w:szCs w:val="24"/>
        </w:rPr>
        <w:t>На доске предв</w:t>
      </w:r>
      <w:r w:rsidR="003E1B73" w:rsidRPr="003E1B73">
        <w:rPr>
          <w:rFonts w:ascii="Times New Roman" w:hAnsi="Times New Roman" w:cs="Times New Roman"/>
          <w:b/>
          <w:sz w:val="24"/>
          <w:szCs w:val="24"/>
        </w:rPr>
        <w:t>арительно написаны предложения:</w:t>
      </w:r>
    </w:p>
    <w:p w:rsidR="00E567DB" w:rsidRPr="00E567DB" w:rsidRDefault="00E567DB" w:rsidP="00E567DB">
      <w:pPr>
        <w:pStyle w:val="a4"/>
        <w:rPr>
          <w:rFonts w:ascii="Times New Roman" w:hAnsi="Times New Roman" w:cs="Times New Roman"/>
          <w:sz w:val="24"/>
          <w:szCs w:val="24"/>
        </w:rPr>
      </w:pPr>
      <w:r w:rsidRPr="00E567DB">
        <w:rPr>
          <w:rFonts w:ascii="Times New Roman" w:hAnsi="Times New Roman" w:cs="Times New Roman"/>
          <w:sz w:val="24"/>
          <w:szCs w:val="24"/>
        </w:rPr>
        <w:t>У старика со старухой не было детей.</w:t>
      </w:r>
    </w:p>
    <w:p w:rsidR="00E567DB" w:rsidRPr="00E567DB" w:rsidRDefault="00E567DB" w:rsidP="00E567DB">
      <w:pPr>
        <w:pStyle w:val="a4"/>
        <w:rPr>
          <w:rFonts w:ascii="Times New Roman" w:hAnsi="Times New Roman" w:cs="Times New Roman"/>
          <w:sz w:val="24"/>
          <w:szCs w:val="24"/>
        </w:rPr>
      </w:pPr>
      <w:r w:rsidRPr="00E567DB">
        <w:rPr>
          <w:rFonts w:ascii="Times New Roman" w:hAnsi="Times New Roman" w:cs="Times New Roman"/>
          <w:sz w:val="24"/>
          <w:szCs w:val="24"/>
        </w:rPr>
        <w:t>Снегурочка ожила и подошла к старикам.</w:t>
      </w:r>
    </w:p>
    <w:p w:rsidR="00E567DB" w:rsidRPr="00E567DB" w:rsidRDefault="00E567DB" w:rsidP="00E567DB">
      <w:pPr>
        <w:pStyle w:val="a4"/>
        <w:rPr>
          <w:rFonts w:ascii="Times New Roman" w:hAnsi="Times New Roman" w:cs="Times New Roman"/>
          <w:sz w:val="24"/>
          <w:szCs w:val="24"/>
        </w:rPr>
      </w:pPr>
      <w:r w:rsidRPr="00E567DB">
        <w:rPr>
          <w:rFonts w:ascii="Times New Roman" w:hAnsi="Times New Roman" w:cs="Times New Roman"/>
          <w:sz w:val="24"/>
          <w:szCs w:val="24"/>
        </w:rPr>
        <w:t>Они решили слепить дочку из снега.</w:t>
      </w:r>
    </w:p>
    <w:p w:rsidR="00E567DB" w:rsidRPr="00E567DB" w:rsidRDefault="00E567DB" w:rsidP="00E567DB">
      <w:pPr>
        <w:pStyle w:val="a4"/>
        <w:rPr>
          <w:rFonts w:ascii="Times New Roman" w:hAnsi="Times New Roman" w:cs="Times New Roman"/>
          <w:sz w:val="24"/>
          <w:szCs w:val="24"/>
        </w:rPr>
      </w:pPr>
      <w:r w:rsidRPr="00E567DB">
        <w:rPr>
          <w:rFonts w:ascii="Times New Roman" w:hAnsi="Times New Roman" w:cs="Times New Roman"/>
          <w:sz w:val="24"/>
          <w:szCs w:val="24"/>
        </w:rPr>
        <w:t>Снегурочка росла и с каждым днем становилась всё краше.</w:t>
      </w:r>
    </w:p>
    <w:p w:rsidR="00E567DB" w:rsidRPr="00E567DB" w:rsidRDefault="00E567DB" w:rsidP="00E567DB">
      <w:pPr>
        <w:pStyle w:val="a4"/>
        <w:rPr>
          <w:rFonts w:ascii="Times New Roman" w:hAnsi="Times New Roman" w:cs="Times New Roman"/>
          <w:sz w:val="24"/>
          <w:szCs w:val="24"/>
        </w:rPr>
      </w:pPr>
      <w:r w:rsidRPr="00E567DB">
        <w:rPr>
          <w:rFonts w:ascii="Times New Roman" w:hAnsi="Times New Roman" w:cs="Times New Roman"/>
          <w:sz w:val="24"/>
          <w:szCs w:val="24"/>
        </w:rPr>
        <w:t>Весной Снегурочка пряталась от солнца и становилась всё печальнее.</w:t>
      </w:r>
    </w:p>
    <w:p w:rsidR="00E567DB" w:rsidRPr="00E567DB" w:rsidRDefault="00E567DB" w:rsidP="00E567DB">
      <w:pPr>
        <w:pStyle w:val="a4"/>
        <w:rPr>
          <w:rFonts w:ascii="Times New Roman" w:hAnsi="Times New Roman" w:cs="Times New Roman"/>
          <w:sz w:val="24"/>
          <w:szCs w:val="24"/>
        </w:rPr>
      </w:pPr>
      <w:r w:rsidRPr="00E567DB">
        <w:rPr>
          <w:rFonts w:ascii="Times New Roman" w:hAnsi="Times New Roman" w:cs="Times New Roman"/>
          <w:sz w:val="24"/>
          <w:szCs w:val="24"/>
        </w:rPr>
        <w:t>В лесу они развели костёр и стали прыгать через огонь.</w:t>
      </w:r>
    </w:p>
    <w:p w:rsidR="00E567DB" w:rsidRPr="00E567DB" w:rsidRDefault="00E567DB" w:rsidP="00E567DB">
      <w:pPr>
        <w:pStyle w:val="a4"/>
        <w:rPr>
          <w:rFonts w:ascii="Times New Roman" w:hAnsi="Times New Roman" w:cs="Times New Roman"/>
          <w:sz w:val="24"/>
          <w:szCs w:val="24"/>
        </w:rPr>
      </w:pPr>
      <w:r w:rsidRPr="00E567DB">
        <w:rPr>
          <w:rFonts w:ascii="Times New Roman" w:hAnsi="Times New Roman" w:cs="Times New Roman"/>
          <w:sz w:val="24"/>
          <w:szCs w:val="24"/>
        </w:rPr>
        <w:t>Летом подружки позвали Снегурочку в лес.</w:t>
      </w:r>
    </w:p>
    <w:p w:rsidR="00E567DB" w:rsidRPr="00E567DB" w:rsidRDefault="00E567DB" w:rsidP="00E567DB">
      <w:pPr>
        <w:pStyle w:val="a4"/>
        <w:rPr>
          <w:rFonts w:ascii="Times New Roman" w:hAnsi="Times New Roman" w:cs="Times New Roman"/>
          <w:sz w:val="24"/>
          <w:szCs w:val="24"/>
        </w:rPr>
      </w:pPr>
      <w:r w:rsidRPr="00E567DB">
        <w:rPr>
          <w:rFonts w:ascii="Times New Roman" w:hAnsi="Times New Roman" w:cs="Times New Roman"/>
          <w:sz w:val="24"/>
          <w:szCs w:val="24"/>
        </w:rPr>
        <w:t>Снегурочка побежала за подружками, прыгнула над огнём – и вдруг растаяла.</w:t>
      </w:r>
    </w:p>
    <w:p w:rsidR="00E567DB" w:rsidRPr="003E1B73" w:rsidRDefault="003E1B73" w:rsidP="00E567D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3E1B73">
        <w:rPr>
          <w:rFonts w:ascii="Times New Roman" w:hAnsi="Times New Roman" w:cs="Times New Roman"/>
          <w:b/>
          <w:sz w:val="24"/>
          <w:szCs w:val="24"/>
        </w:rPr>
        <w:t>Итог урока</w:t>
      </w:r>
    </w:p>
    <w:p w:rsidR="00D03327" w:rsidRPr="00E567DB" w:rsidRDefault="003E1B73" w:rsidP="00E567DB">
      <w:pPr>
        <w:pStyle w:val="a4"/>
        <w:rPr>
          <w:rFonts w:ascii="Times New Roman" w:hAnsi="Times New Roman" w:cs="Times New Roman"/>
          <w:sz w:val="24"/>
          <w:szCs w:val="24"/>
        </w:rPr>
      </w:pPr>
      <w:r w:rsidRPr="003E1B73">
        <w:rPr>
          <w:rFonts w:ascii="Century Schoolbook" w:eastAsia="Times New Roman" w:hAnsi="Century Schoolbook" w:cs="Century Schoolbook"/>
          <w:b/>
          <w:color w:val="000000"/>
          <w:sz w:val="23"/>
          <w:szCs w:val="23"/>
          <w:lang w:eastAsia="ru-RU"/>
        </w:rPr>
        <w:t>Задание на дом</w:t>
      </w:r>
    </w:p>
    <w:p w:rsidR="00D03327" w:rsidRPr="00E567DB" w:rsidRDefault="00D03327" w:rsidP="00E567DB">
      <w:pPr>
        <w:pStyle w:val="a4"/>
        <w:rPr>
          <w:rStyle w:val="a9"/>
          <w:rFonts w:ascii="Times New Roman" w:hAnsi="Times New Roman" w:cs="Times New Roman"/>
          <w:b/>
          <w:sz w:val="24"/>
          <w:szCs w:val="24"/>
        </w:rPr>
      </w:pPr>
    </w:p>
    <w:p w:rsidR="00D03327" w:rsidRPr="00E567DB" w:rsidRDefault="00D03327" w:rsidP="00E567DB">
      <w:pPr>
        <w:pStyle w:val="a4"/>
        <w:rPr>
          <w:rStyle w:val="a9"/>
          <w:rFonts w:ascii="Times New Roman" w:hAnsi="Times New Roman" w:cs="Times New Roman"/>
          <w:b/>
          <w:sz w:val="24"/>
          <w:szCs w:val="24"/>
        </w:rPr>
      </w:pPr>
    </w:p>
    <w:p w:rsidR="00D03327" w:rsidRPr="00E567DB" w:rsidRDefault="00D03327" w:rsidP="00E567DB">
      <w:pPr>
        <w:pStyle w:val="a4"/>
        <w:rPr>
          <w:rStyle w:val="a9"/>
          <w:rFonts w:ascii="Times New Roman" w:hAnsi="Times New Roman" w:cs="Times New Roman"/>
          <w:b/>
          <w:sz w:val="24"/>
          <w:szCs w:val="24"/>
        </w:rPr>
      </w:pPr>
    </w:p>
    <w:p w:rsidR="00D03327" w:rsidRPr="00E17FD7" w:rsidRDefault="00D03327" w:rsidP="00D1068E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3325" w:rsidRPr="00D1068E" w:rsidRDefault="00F23325" w:rsidP="00F23325">
      <w:pPr>
        <w:pStyle w:val="a4"/>
        <w:rPr>
          <w:rFonts w:ascii="Times New Roman" w:hAnsi="Times New Roman" w:cs="Times New Roman"/>
          <w:b/>
          <w:i/>
          <w:sz w:val="28"/>
          <w:szCs w:val="28"/>
          <w:lang w:val="uz-Cyrl-UZ" w:eastAsia="ru-RU"/>
        </w:rPr>
      </w:pPr>
      <w:r w:rsidRPr="00D1068E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Дата урока:__________________         </w:t>
      </w:r>
      <w:r w:rsidRPr="00D1068E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uz-Cyrl-UZ" w:eastAsia="ru-RU"/>
        </w:rPr>
        <w:t xml:space="preserve">    </w:t>
      </w:r>
      <w:r w:rsidRPr="00D1068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13FA6">
        <w:rPr>
          <w:rFonts w:ascii="Times New Roman" w:hAnsi="Times New Roman" w:cs="Times New Roman"/>
          <w:b/>
          <w:i/>
          <w:sz w:val="28"/>
          <w:szCs w:val="28"/>
        </w:rPr>
        <w:t>7</w:t>
      </w:r>
      <w:r w:rsidRPr="00D1068E">
        <w:rPr>
          <w:rFonts w:ascii="Times New Roman" w:hAnsi="Times New Roman" w:cs="Times New Roman"/>
          <w:b/>
          <w:i/>
          <w:sz w:val="28"/>
          <w:szCs w:val="28"/>
        </w:rPr>
        <w:t xml:space="preserve"> «АБ»   класс</w:t>
      </w:r>
      <w:r w:rsidRPr="00D1068E">
        <w:rPr>
          <w:rFonts w:ascii="Times New Roman" w:hAnsi="Times New Roman" w:cs="Times New Roman"/>
          <w:b/>
          <w:i/>
          <w:sz w:val="28"/>
          <w:szCs w:val="28"/>
          <w:lang w:val="uz-Cyrl-UZ"/>
        </w:rPr>
        <w:t xml:space="preserve">                               урок </w:t>
      </w:r>
      <w:r w:rsidR="003E1B73">
        <w:rPr>
          <w:rFonts w:ascii="Times New Roman" w:hAnsi="Times New Roman" w:cs="Times New Roman"/>
          <w:b/>
          <w:i/>
          <w:sz w:val="28"/>
          <w:szCs w:val="28"/>
          <w:lang w:val="uz-Cyrl-UZ"/>
        </w:rPr>
        <w:t>12</w:t>
      </w:r>
    </w:p>
    <w:p w:rsidR="00A60C59" w:rsidRDefault="00A60C59" w:rsidP="00A60C59">
      <w:pPr>
        <w:rPr>
          <w:rFonts w:ascii="Century Schoolbook" w:hAnsi="Century Schoolbook" w:cs="Century Schoolbook"/>
          <w:b/>
          <w:bCs/>
          <w:i/>
          <w:iCs/>
        </w:rPr>
      </w:pPr>
      <w:r>
        <w:rPr>
          <w:rFonts w:ascii="Century Schoolbook" w:hAnsi="Century Schoolbook" w:cs="Century Schoolbook"/>
          <w:b/>
          <w:bCs/>
        </w:rPr>
        <w:t xml:space="preserve">ТЕМА 4. </w:t>
      </w:r>
      <w:r>
        <w:rPr>
          <w:rFonts w:ascii="Century Schoolbook" w:hAnsi="Century Schoolbook" w:cs="Century Schoolbook"/>
          <w:b/>
          <w:bCs/>
          <w:i/>
          <w:iCs/>
        </w:rPr>
        <w:t>Как сказать о качественном состоянии предмета?</w:t>
      </w:r>
    </w:p>
    <w:p w:rsidR="003E1B73" w:rsidRPr="003E1B73" w:rsidRDefault="003E1B73" w:rsidP="003E1B7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E1B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 Образовательная. </w:t>
      </w:r>
      <w:r w:rsidRPr="003E1B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</w:t>
      </w:r>
      <w:r w:rsidRPr="003E1B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комить с краткими прилага</w:t>
      </w:r>
      <w:r w:rsidRPr="003E1B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тельными, со способами их образования и правописания.</w:t>
      </w:r>
      <w:r w:rsidRPr="003E1B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3E1B73" w:rsidRPr="003E1B73" w:rsidRDefault="003E1B73" w:rsidP="003E1B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B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 Развивающая. </w:t>
      </w:r>
      <w:r w:rsidRPr="003E1B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</w:t>
      </w:r>
      <w:r w:rsidRPr="003E1B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вать умения в употреблении кратких прилагательных в подготовленной речи; развить навыки самостоя</w:t>
      </w:r>
      <w:r w:rsidRPr="003E1B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тельного составления текста по заданной теме и ситуации с употреблением изученных форм имени прилагательного</w:t>
      </w:r>
    </w:p>
    <w:p w:rsidR="003E1B73" w:rsidRPr="003E1B73" w:rsidRDefault="003E1B73" w:rsidP="003E1B7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E1B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 Воспитательная. </w:t>
      </w:r>
      <w:r w:rsidRPr="003E1B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Убедить в необходимости бережного от</w:t>
      </w:r>
      <w:r w:rsidRPr="003E1B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ношения к животному миру.</w:t>
      </w:r>
      <w:r w:rsidRPr="003E1B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3E1B73" w:rsidRPr="003E1B73" w:rsidRDefault="003E1B73" w:rsidP="003E1B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B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Ожидаемые результаты:</w:t>
      </w:r>
      <w:r w:rsidRPr="003E1B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E1B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Знания.</w:t>
      </w:r>
      <w:r w:rsidRPr="003E1B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Учащийся познако</w:t>
      </w:r>
      <w:r w:rsidRPr="003E1B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мится с краткой формой имён прилагательных, научится пра</w:t>
      </w:r>
      <w:r w:rsidRPr="003E1B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вильно писать и употреблять их в речи.</w:t>
      </w:r>
      <w:r w:rsidRPr="003E1B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Умения. </w:t>
      </w:r>
      <w:r w:rsidRPr="003E1B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Заменит в тексте полные прилагательные крат</w:t>
      </w:r>
      <w:r w:rsidRPr="003E1B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кими, перескажет содержа</w:t>
      </w:r>
      <w:r w:rsidRPr="003E1B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текста, употребив изучен</w:t>
      </w:r>
      <w:r w:rsidRPr="003E1B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формы.</w:t>
      </w:r>
    </w:p>
    <w:p w:rsidR="00A60C59" w:rsidRPr="003E1B73" w:rsidRDefault="003E1B73" w:rsidP="00A60C59">
      <w:pPr>
        <w:rPr>
          <w:rFonts w:ascii="Century Schoolbook" w:eastAsia="Times New Roman" w:hAnsi="Century Schoolbook" w:cs="Century Schoolbook"/>
          <w:color w:val="000000"/>
          <w:sz w:val="20"/>
          <w:szCs w:val="20"/>
          <w:lang w:eastAsia="ru-RU"/>
        </w:rPr>
      </w:pPr>
      <w:r w:rsidRPr="003E1B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Навыки. Примет участие в диалоге о Красной книге, составит монолог-описание домашнего животного.</w:t>
      </w:r>
      <w:r w:rsidRPr="003E1B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Ценности. </w:t>
      </w:r>
      <w:r w:rsidRPr="003E1B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Расскажет, почему необходимо беречь диких жи</w:t>
      </w:r>
      <w:r w:rsidRPr="003E1B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вотных</w:t>
      </w:r>
      <w:proofErr w:type="gramStart"/>
      <w:r w:rsidRPr="003E1B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60C59">
        <w:rPr>
          <w:rFonts w:ascii="Century Schoolbook" w:eastAsia="Times New Roman" w:hAnsi="Century Schoolbook" w:cs="Century Schoolbook"/>
          <w:color w:val="000000"/>
          <w:sz w:val="20"/>
          <w:szCs w:val="20"/>
          <w:lang w:eastAsia="ru-RU"/>
        </w:rPr>
        <w:t>.</w:t>
      </w:r>
      <w:proofErr w:type="gramEnd"/>
    </w:p>
    <w:p w:rsidR="003E1B73" w:rsidRDefault="001511CC" w:rsidP="003E1B73">
      <w:pPr>
        <w:spacing w:after="0" w:line="240" w:lineRule="auto"/>
        <w:jc w:val="center"/>
        <w:rPr>
          <w:rFonts w:ascii="Century Schoolbook" w:eastAsia="Times New Roman" w:hAnsi="Century Schoolbook" w:cs="Century Schoolbook"/>
          <w:b/>
          <w:bCs/>
          <w:color w:val="000000"/>
          <w:sz w:val="21"/>
          <w:szCs w:val="21"/>
          <w:lang w:eastAsia="ru-RU"/>
        </w:rPr>
      </w:pPr>
      <w:r w:rsidRPr="001511CC">
        <w:rPr>
          <w:rFonts w:ascii="Century Schoolbook" w:eastAsia="Times New Roman" w:hAnsi="Century Schoolbook" w:cs="Century Schoolbook"/>
          <w:b/>
          <w:bCs/>
          <w:color w:val="000000"/>
          <w:sz w:val="21"/>
          <w:szCs w:val="21"/>
          <w:lang w:eastAsia="ru-RU"/>
        </w:rPr>
        <w:t>ХОД УРОКА</w:t>
      </w:r>
    </w:p>
    <w:p w:rsidR="001511CC" w:rsidRPr="001511CC" w:rsidRDefault="001511CC" w:rsidP="003E1B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1CC">
        <w:rPr>
          <w:rFonts w:ascii="Century Schoolbook" w:eastAsia="Times New Roman" w:hAnsi="Century Schoolbook" w:cs="Century Schoolbook"/>
          <w:b/>
          <w:bCs/>
          <w:color w:val="000000"/>
          <w:sz w:val="21"/>
          <w:szCs w:val="21"/>
          <w:lang w:eastAsia="ru-RU"/>
        </w:rPr>
        <w:t xml:space="preserve"> 1.</w:t>
      </w:r>
      <w:r w:rsidRPr="001511CC">
        <w:rPr>
          <w:rFonts w:ascii="Century Schoolbook" w:eastAsia="Times New Roman" w:hAnsi="Century Schoolbook" w:cs="Century Schoolbook"/>
          <w:b/>
          <w:bCs/>
          <w:color w:val="000000"/>
          <w:sz w:val="21"/>
          <w:szCs w:val="21"/>
          <w:lang w:eastAsia="ru-RU"/>
        </w:rPr>
        <w:tab/>
        <w:t>Организационный момент.</w:t>
      </w:r>
    </w:p>
    <w:p w:rsidR="001511CC" w:rsidRPr="001511CC" w:rsidRDefault="001511CC" w:rsidP="001511CC">
      <w:pPr>
        <w:pStyle w:val="a3"/>
        <w:numPr>
          <w:ilvl w:val="0"/>
          <w:numId w:val="8"/>
        </w:numPr>
        <w:spacing w:after="0" w:line="240" w:lineRule="auto"/>
        <w:rPr>
          <w:rFonts w:ascii="Century Schoolbook" w:eastAsia="Times New Roman" w:hAnsi="Century Schoolbook" w:cs="Century Schoolbook"/>
          <w:b/>
          <w:bCs/>
          <w:color w:val="000000"/>
          <w:sz w:val="21"/>
          <w:szCs w:val="21"/>
          <w:lang w:eastAsia="ru-RU"/>
        </w:rPr>
      </w:pPr>
      <w:r w:rsidRPr="001511CC">
        <w:rPr>
          <w:rFonts w:ascii="Century Schoolbook" w:eastAsia="Times New Roman" w:hAnsi="Century Schoolbook" w:cs="Century Schoolbook"/>
          <w:b/>
          <w:bCs/>
          <w:color w:val="000000"/>
          <w:sz w:val="21"/>
          <w:szCs w:val="21"/>
          <w:lang w:eastAsia="ru-RU"/>
        </w:rPr>
        <w:t>Опрос.</w:t>
      </w:r>
    </w:p>
    <w:p w:rsidR="001511CC" w:rsidRPr="00291B3E" w:rsidRDefault="001511CC" w:rsidP="001511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B3E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>1.Чтение учащимися самостоятельно составленных ими текстов о лечебных свойствах лекарственных расте</w:t>
      </w:r>
      <w:r w:rsidRPr="00291B3E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softHyphen/>
        <w:t>ний.</w:t>
      </w:r>
    </w:p>
    <w:p w:rsidR="001511CC" w:rsidRPr="00291B3E" w:rsidRDefault="001511CC" w:rsidP="001511CC">
      <w:pPr>
        <w:pStyle w:val="a3"/>
        <w:numPr>
          <w:ilvl w:val="0"/>
          <w:numId w:val="12"/>
        </w:numPr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291B3E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>Выставление и комментирование оценок.</w:t>
      </w:r>
    </w:p>
    <w:p w:rsidR="001511CC" w:rsidRPr="00291B3E" w:rsidRDefault="001511CC" w:rsidP="001511CC">
      <w:pPr>
        <w:pStyle w:val="a3"/>
        <w:numPr>
          <w:ilvl w:val="0"/>
          <w:numId w:val="12"/>
        </w:numPr>
        <w:spacing w:after="0" w:line="240" w:lineRule="auto"/>
        <w:rPr>
          <w:rFonts w:ascii="Century Schoolbook" w:eastAsia="Times New Roman" w:hAnsi="Century Schoolbook" w:cs="Century Schoolbook"/>
          <w:b/>
          <w:bCs/>
          <w:color w:val="000000"/>
          <w:sz w:val="24"/>
          <w:szCs w:val="24"/>
          <w:lang w:eastAsia="ru-RU"/>
        </w:rPr>
      </w:pPr>
      <w:r w:rsidRPr="00291B3E">
        <w:rPr>
          <w:rFonts w:ascii="Century Schoolbook" w:eastAsia="Times New Roman" w:hAnsi="Century Schoolbook" w:cs="Century Schoolbook"/>
          <w:b/>
          <w:bCs/>
          <w:color w:val="000000"/>
          <w:sz w:val="24"/>
          <w:szCs w:val="24"/>
          <w:lang w:eastAsia="ru-RU"/>
        </w:rPr>
        <w:t>Изучение новой темы.</w:t>
      </w:r>
    </w:p>
    <w:p w:rsidR="001511CC" w:rsidRPr="00291B3E" w:rsidRDefault="001511CC" w:rsidP="001511CC">
      <w:pPr>
        <w:pStyle w:val="a3"/>
        <w:numPr>
          <w:ilvl w:val="0"/>
          <w:numId w:val="12"/>
        </w:numPr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291B3E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>Речевая подготовка к изучению языкового матери</w:t>
      </w:r>
      <w:r w:rsidRPr="00291B3E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softHyphen/>
        <w:t>ала, связанного с чтением, анализом содержания и пере</w:t>
      </w:r>
      <w:r w:rsidRPr="00291B3E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softHyphen/>
        <w:t>сказом текста об одном из диких животных - медведе. При пересказе учащийся обязательно должен употребить выделенные краткие прилагательные.</w:t>
      </w:r>
    </w:p>
    <w:p w:rsidR="001511CC" w:rsidRPr="00291B3E" w:rsidRDefault="001511CC" w:rsidP="001511CC">
      <w:pPr>
        <w:numPr>
          <w:ilvl w:val="0"/>
          <w:numId w:val="12"/>
        </w:numPr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291B3E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>Чтение и анализ таблицы, данной в упражнении 38. Учащиеся отвечают на вопросы по содержанию учеб</w:t>
      </w:r>
      <w:r w:rsidRPr="00291B3E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softHyphen/>
        <w:t>ного материала таблицы. Отвечая на вопросы, учащие</w:t>
      </w:r>
      <w:r w:rsidRPr="00291B3E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softHyphen/>
        <w:t>ся узнают об употреблении, образовании, правописании кратких прилагательных, их месте по отношению к су</w:t>
      </w:r>
      <w:r w:rsidRPr="00291B3E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softHyphen/>
        <w:t>ществительному.</w:t>
      </w:r>
    </w:p>
    <w:p w:rsidR="001511CC" w:rsidRDefault="001511CC" w:rsidP="001511CC">
      <w:pPr>
        <w:numPr>
          <w:ilvl w:val="0"/>
          <w:numId w:val="12"/>
        </w:numPr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291B3E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>Выполнение упражнений 39, 40. Работа связана с выработкой у учащихся навыков образования и правопи</w:t>
      </w:r>
      <w:r w:rsidRPr="00291B3E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softHyphen/>
        <w:t>сания кратких форм имён прилагательных. Упражнения выполняются сначала устно, затем письменно.</w:t>
      </w:r>
    </w:p>
    <w:p w:rsidR="00D674CE" w:rsidRDefault="00D674CE" w:rsidP="00D674CE">
      <w:pPr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</w:p>
    <w:p w:rsidR="00D674CE" w:rsidRPr="00291B3E" w:rsidRDefault="00D674CE" w:rsidP="00D674CE">
      <w:pPr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</w:p>
    <w:p w:rsidR="001511CC" w:rsidRPr="00291B3E" w:rsidRDefault="001511CC" w:rsidP="001511CC">
      <w:pPr>
        <w:numPr>
          <w:ilvl w:val="0"/>
          <w:numId w:val="12"/>
        </w:numPr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291B3E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>Выполнение упражнения 41.</w:t>
      </w:r>
    </w:p>
    <w:p w:rsidR="001511CC" w:rsidRDefault="001511CC" w:rsidP="001511CC">
      <w:pPr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291B3E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>Упражнение дано для развития умений правильного употребления кратких прилагательных в связном тексте. Учащиеся заменяют полные прилагательные краткими. Задание выполняется устно.</w:t>
      </w:r>
    </w:p>
    <w:p w:rsidR="00D674CE" w:rsidRDefault="00D674CE" w:rsidP="001511CC">
      <w:pPr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</w:p>
    <w:p w:rsidR="00D674CE" w:rsidRPr="00291B3E" w:rsidRDefault="00D674CE" w:rsidP="001511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11CC" w:rsidRPr="00291B3E" w:rsidRDefault="003E1B73" w:rsidP="003E1B73">
      <w:pPr>
        <w:spacing w:after="0" w:line="240" w:lineRule="auto"/>
        <w:ind w:left="360"/>
        <w:rPr>
          <w:rFonts w:ascii="Century Schoolbook" w:eastAsia="Times New Roman" w:hAnsi="Century Schoolbook" w:cs="Century Schoolbook"/>
          <w:b/>
          <w:bCs/>
          <w:color w:val="000000"/>
          <w:sz w:val="24"/>
          <w:szCs w:val="24"/>
          <w:lang w:eastAsia="ru-RU"/>
        </w:rPr>
      </w:pPr>
      <w:bookmarkStart w:id="4" w:name="bookmark3"/>
      <w:r w:rsidRPr="00291B3E">
        <w:rPr>
          <w:rFonts w:ascii="Century Schoolbook" w:eastAsia="Times New Roman" w:hAnsi="Century Schoolbook" w:cs="Century Schoolbook"/>
          <w:b/>
          <w:bCs/>
          <w:color w:val="000000"/>
          <w:sz w:val="24"/>
          <w:szCs w:val="24"/>
          <w:lang w:eastAsia="ru-RU"/>
        </w:rPr>
        <w:t xml:space="preserve"> </w:t>
      </w:r>
      <w:r w:rsidR="001511CC" w:rsidRPr="00291B3E">
        <w:rPr>
          <w:rFonts w:ascii="Century Schoolbook" w:eastAsia="Times New Roman" w:hAnsi="Century Schoolbook" w:cs="Century Schoolbook"/>
          <w:b/>
          <w:bCs/>
          <w:color w:val="000000"/>
          <w:sz w:val="24"/>
          <w:szCs w:val="24"/>
          <w:lang w:eastAsia="ru-RU"/>
        </w:rPr>
        <w:t>Закрепление.</w:t>
      </w:r>
      <w:bookmarkEnd w:id="4"/>
    </w:p>
    <w:p w:rsidR="001511CC" w:rsidRDefault="001511CC" w:rsidP="001511CC">
      <w:pPr>
        <w:numPr>
          <w:ilvl w:val="0"/>
          <w:numId w:val="7"/>
        </w:numPr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291B3E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>Чтение текста упражнения 42 о Красной книге и ор</w:t>
      </w:r>
      <w:r w:rsidRPr="00291B3E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softHyphen/>
        <w:t>ганизация беседы на тему: «Какие животные Узбекиста</w:t>
      </w:r>
      <w:r w:rsidRPr="00291B3E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softHyphen/>
        <w:t>на занесены в Красную книгу? »</w:t>
      </w:r>
    </w:p>
    <w:p w:rsidR="00D674CE" w:rsidRPr="00291B3E" w:rsidRDefault="00D674CE" w:rsidP="00D674CE">
      <w:pPr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 </w:t>
      </w:r>
    </w:p>
    <w:p w:rsidR="001511CC" w:rsidRPr="00291B3E" w:rsidRDefault="001511CC" w:rsidP="001511CC">
      <w:pPr>
        <w:numPr>
          <w:ilvl w:val="0"/>
          <w:numId w:val="7"/>
        </w:numPr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291B3E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>Составление монологического высказывания об од</w:t>
      </w:r>
      <w:r w:rsidRPr="00291B3E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softHyphen/>
        <w:t>ном из животных, занесённых в Красную книгу.</w:t>
      </w:r>
    </w:p>
    <w:p w:rsidR="001511CC" w:rsidRDefault="001511CC" w:rsidP="001511CC">
      <w:pPr>
        <w:numPr>
          <w:ilvl w:val="0"/>
          <w:numId w:val="7"/>
        </w:numPr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291B3E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>Чтение текста-описания бухарского оленя, беркута.</w:t>
      </w:r>
    </w:p>
    <w:p w:rsidR="00D674CE" w:rsidRPr="00291B3E" w:rsidRDefault="00D674CE" w:rsidP="00D674CE">
      <w:pPr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 xml:space="preserve"> </w:t>
      </w:r>
    </w:p>
    <w:p w:rsidR="001511CC" w:rsidRPr="00291B3E" w:rsidRDefault="001511CC" w:rsidP="00561895">
      <w:pPr>
        <w:numPr>
          <w:ilvl w:val="0"/>
          <w:numId w:val="21"/>
        </w:numPr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291B3E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>Составление текста-описания животного (домашне</w:t>
      </w:r>
      <w:r w:rsidRPr="00291B3E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softHyphen/>
        <w:t>го или дикого).</w:t>
      </w:r>
    </w:p>
    <w:p w:rsidR="001511CC" w:rsidRPr="00291B3E" w:rsidRDefault="003E1B73" w:rsidP="003E1B73">
      <w:pPr>
        <w:spacing w:after="0" w:line="240" w:lineRule="auto"/>
        <w:ind w:left="360"/>
        <w:rPr>
          <w:rFonts w:ascii="Century Schoolbook" w:eastAsia="Times New Roman" w:hAnsi="Century Schoolbook" w:cs="Century Schoolbook"/>
          <w:b/>
          <w:bCs/>
          <w:color w:val="000000"/>
          <w:sz w:val="24"/>
          <w:szCs w:val="24"/>
          <w:lang w:eastAsia="ru-RU"/>
        </w:rPr>
      </w:pPr>
      <w:r w:rsidRPr="00291B3E">
        <w:rPr>
          <w:rFonts w:ascii="Century Schoolbook" w:eastAsia="Times New Roman" w:hAnsi="Century Schoolbook" w:cs="Century Schoolbook"/>
          <w:b/>
          <w:bCs/>
          <w:color w:val="000000"/>
          <w:sz w:val="24"/>
          <w:szCs w:val="24"/>
          <w:lang w:eastAsia="ru-RU"/>
        </w:rPr>
        <w:t xml:space="preserve"> </w:t>
      </w:r>
      <w:r w:rsidR="001511CC" w:rsidRPr="00291B3E">
        <w:rPr>
          <w:rFonts w:ascii="Century Schoolbook" w:eastAsia="Times New Roman" w:hAnsi="Century Schoolbook" w:cs="Century Schoolbook"/>
          <w:b/>
          <w:bCs/>
          <w:color w:val="000000"/>
          <w:sz w:val="24"/>
          <w:szCs w:val="24"/>
          <w:lang w:eastAsia="ru-RU"/>
        </w:rPr>
        <w:t>Задание на дом.</w:t>
      </w:r>
    </w:p>
    <w:p w:rsidR="001511CC" w:rsidRPr="00291B3E" w:rsidRDefault="001511CC" w:rsidP="001511CC">
      <w:pPr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  <w:r w:rsidRPr="00291B3E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t>Учащимся даётся письменное задание составить опи</w:t>
      </w:r>
      <w:r w:rsidRPr="00291B3E"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  <w:softHyphen/>
        <w:t>сание животного.</w:t>
      </w:r>
    </w:p>
    <w:p w:rsidR="003E1B73" w:rsidRDefault="003E1B73" w:rsidP="001511CC">
      <w:pPr>
        <w:rPr>
          <w:rFonts w:ascii="Century Schoolbook" w:eastAsia="Times New Roman" w:hAnsi="Century Schoolbook" w:cs="Century Schoolbook"/>
          <w:color w:val="000000"/>
          <w:sz w:val="21"/>
          <w:szCs w:val="21"/>
          <w:lang w:eastAsia="ru-RU"/>
        </w:rPr>
      </w:pPr>
    </w:p>
    <w:p w:rsidR="00E567DB" w:rsidRPr="00D1068E" w:rsidRDefault="00E567DB" w:rsidP="00E567DB">
      <w:pPr>
        <w:pStyle w:val="a4"/>
        <w:rPr>
          <w:rFonts w:ascii="Times New Roman" w:hAnsi="Times New Roman" w:cs="Times New Roman"/>
          <w:b/>
          <w:i/>
          <w:sz w:val="28"/>
          <w:szCs w:val="28"/>
          <w:lang w:val="uz-Cyrl-UZ" w:eastAsia="ru-RU"/>
        </w:rPr>
      </w:pPr>
      <w:r w:rsidRPr="00D1068E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Дата урока:__________________         </w:t>
      </w:r>
      <w:r w:rsidRPr="00D1068E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uz-Cyrl-UZ" w:eastAsia="ru-RU"/>
        </w:rPr>
        <w:t xml:space="preserve">    </w:t>
      </w:r>
      <w:r w:rsidR="00F13FA6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uz-Cyrl-UZ" w:eastAsia="ru-RU"/>
        </w:rPr>
        <w:t>7</w:t>
      </w:r>
      <w:r w:rsidRPr="00D1068E">
        <w:rPr>
          <w:rFonts w:ascii="Times New Roman" w:hAnsi="Times New Roman" w:cs="Times New Roman"/>
          <w:b/>
          <w:i/>
          <w:sz w:val="28"/>
          <w:szCs w:val="28"/>
        </w:rPr>
        <w:t xml:space="preserve"> «АБ»   класс</w:t>
      </w:r>
      <w:r w:rsidRPr="00D1068E">
        <w:rPr>
          <w:rFonts w:ascii="Times New Roman" w:hAnsi="Times New Roman" w:cs="Times New Roman"/>
          <w:b/>
          <w:i/>
          <w:sz w:val="28"/>
          <w:szCs w:val="28"/>
          <w:lang w:val="uz-Cyrl-UZ"/>
        </w:rPr>
        <w:t xml:space="preserve">                               урок </w:t>
      </w:r>
      <w:r w:rsidR="003E1B73">
        <w:rPr>
          <w:rFonts w:ascii="Times New Roman" w:hAnsi="Times New Roman" w:cs="Times New Roman"/>
          <w:b/>
          <w:i/>
          <w:sz w:val="28"/>
          <w:szCs w:val="28"/>
          <w:lang w:val="uz-Cyrl-UZ"/>
        </w:rPr>
        <w:t>13</w:t>
      </w:r>
    </w:p>
    <w:p w:rsidR="00291B3E" w:rsidRDefault="00E567DB" w:rsidP="001511CC">
      <w:pPr>
        <w:rPr>
          <w:rFonts w:ascii="Century Schoolbook" w:hAnsi="Century Schoolbook" w:cs="Century Schoolbook"/>
          <w:b/>
          <w:i/>
          <w:iCs/>
          <w:sz w:val="23"/>
          <w:szCs w:val="23"/>
        </w:rPr>
      </w:pPr>
      <w:r w:rsidRPr="003E1B73">
        <w:rPr>
          <w:rFonts w:ascii="Century Schoolbook" w:hAnsi="Century Schoolbook" w:cs="Century Schoolbook"/>
          <w:b/>
          <w:sz w:val="23"/>
          <w:szCs w:val="23"/>
        </w:rPr>
        <w:t xml:space="preserve">ТЕМА: </w:t>
      </w:r>
      <w:proofErr w:type="spellStart"/>
      <w:r w:rsidRPr="003E1B73">
        <w:rPr>
          <w:rFonts w:ascii="Century Schoolbook" w:hAnsi="Century Schoolbook" w:cs="Century Schoolbook"/>
          <w:b/>
          <w:i/>
          <w:iCs/>
          <w:sz w:val="23"/>
          <w:szCs w:val="23"/>
        </w:rPr>
        <w:t>Д.Н.</w:t>
      </w:r>
      <w:proofErr w:type="gramStart"/>
      <w:r w:rsidRPr="003E1B73">
        <w:rPr>
          <w:rFonts w:ascii="Century Schoolbook" w:hAnsi="Century Schoolbook" w:cs="Century Schoolbook"/>
          <w:b/>
          <w:i/>
          <w:iCs/>
          <w:sz w:val="23"/>
          <w:szCs w:val="23"/>
        </w:rPr>
        <w:t>Мамин</w:t>
      </w:r>
      <w:proofErr w:type="spellEnd"/>
      <w:r w:rsidRPr="003E1B73">
        <w:rPr>
          <w:rFonts w:ascii="Century Schoolbook" w:hAnsi="Century Schoolbook" w:cs="Century Schoolbook"/>
          <w:b/>
          <w:i/>
          <w:iCs/>
          <w:sz w:val="23"/>
          <w:szCs w:val="23"/>
        </w:rPr>
        <w:t>-Сибиряк</w:t>
      </w:r>
      <w:proofErr w:type="gramEnd"/>
      <w:r w:rsidRPr="003E1B73">
        <w:rPr>
          <w:rFonts w:ascii="Century Schoolbook" w:hAnsi="Century Schoolbook" w:cs="Century Schoolbook"/>
          <w:b/>
          <w:i/>
          <w:iCs/>
          <w:sz w:val="23"/>
          <w:szCs w:val="23"/>
        </w:rPr>
        <w:t xml:space="preserve"> «Приёмыш»</w:t>
      </w:r>
    </w:p>
    <w:p w:rsidR="00E567DB" w:rsidRPr="00291B3E" w:rsidRDefault="00291B3E" w:rsidP="00291B3E">
      <w:pPr>
        <w:rPr>
          <w:rFonts w:ascii="Century Schoolbook" w:eastAsia="Times New Roman" w:hAnsi="Century Schoolbook" w:cs="Century Schoolbook"/>
          <w:b/>
          <w:color w:val="000000"/>
          <w:sz w:val="21"/>
          <w:szCs w:val="21"/>
          <w:lang w:val="uz-Cyrl-UZ" w:eastAsia="ru-RU"/>
        </w:rPr>
      </w:pPr>
      <w:r>
        <w:rPr>
          <w:rFonts w:ascii="Century Schoolbook" w:hAnsi="Century Schoolbook" w:cs="Century Schoolbook"/>
          <w:b/>
          <w:i/>
          <w:iCs/>
          <w:sz w:val="23"/>
          <w:szCs w:val="23"/>
        </w:rPr>
        <w:t>Цели урока:</w:t>
      </w:r>
      <w:r>
        <w:rPr>
          <w:rFonts w:ascii="Century Schoolbook" w:eastAsia="Times New Roman" w:hAnsi="Century Schoolbook" w:cs="Century Schoolbook"/>
          <w:b/>
          <w:color w:val="000000"/>
          <w:sz w:val="21"/>
          <w:szCs w:val="21"/>
          <w:lang w:val="uz-Cyrl-UZ" w:eastAsia="ru-RU"/>
        </w:rPr>
        <w:t xml:space="preserve"> </w:t>
      </w:r>
      <w:r w:rsidR="00E567DB" w:rsidRPr="00291B3E">
        <w:rPr>
          <w:rFonts w:ascii="Century Schoolbook" w:eastAsia="Times New Roman" w:hAnsi="Century Schoolbook" w:cs="Century Schoolbook"/>
          <w:b/>
          <w:color w:val="000000"/>
          <w:sz w:val="23"/>
          <w:szCs w:val="23"/>
          <w:lang w:eastAsia="ru-RU"/>
        </w:rPr>
        <w:t>Образовательная</w:t>
      </w:r>
      <w:r w:rsidR="00E567DB"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: Позна</w:t>
      </w:r>
      <w:r w:rsidR="00E567DB"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softHyphen/>
        <w:t xml:space="preserve">комить с краткой биографией Д.Н. </w:t>
      </w:r>
      <w:proofErr w:type="gramStart"/>
      <w:r w:rsidR="00E567DB"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Мамина-Сибиряка</w:t>
      </w:r>
      <w:proofErr w:type="gramEnd"/>
      <w:r w:rsidR="00E567DB"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, с со</w:t>
      </w:r>
      <w:r w:rsidR="00E567DB"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softHyphen/>
        <w:t>держанием рассказа «Приё</w:t>
      </w:r>
      <w:r w:rsidR="00E567DB"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softHyphen/>
        <w:t>мыш».</w:t>
      </w:r>
    </w:p>
    <w:p w:rsidR="00E567DB" w:rsidRPr="00E567DB" w:rsidRDefault="00E567DB" w:rsidP="00E567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2</w:t>
      </w:r>
      <w:r w:rsidRPr="00291B3E">
        <w:rPr>
          <w:rFonts w:ascii="Century Schoolbook" w:eastAsia="Times New Roman" w:hAnsi="Century Schoolbook" w:cs="Century Schoolbook"/>
          <w:b/>
          <w:color w:val="000000"/>
          <w:sz w:val="23"/>
          <w:szCs w:val="23"/>
          <w:lang w:eastAsia="ru-RU"/>
        </w:rPr>
        <w:t>. Развивающая</w:t>
      </w:r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: Развивать на</w:t>
      </w:r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softHyphen/>
        <w:t>выки аналитического чтения.</w:t>
      </w:r>
    </w:p>
    <w:p w:rsidR="00E567DB" w:rsidRPr="00E567DB" w:rsidRDefault="00E567DB" w:rsidP="00E567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 xml:space="preserve">3. </w:t>
      </w:r>
      <w:r w:rsidRPr="00291B3E">
        <w:rPr>
          <w:rFonts w:ascii="Century Schoolbook" w:eastAsia="Times New Roman" w:hAnsi="Century Schoolbook" w:cs="Century Schoolbook"/>
          <w:b/>
          <w:color w:val="000000"/>
          <w:sz w:val="23"/>
          <w:szCs w:val="23"/>
          <w:lang w:eastAsia="ru-RU"/>
        </w:rPr>
        <w:t>Воспитательная:</w:t>
      </w:r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 xml:space="preserve"> Воспиты</w:t>
      </w:r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softHyphen/>
        <w:t>вать чувство любви к приро</w:t>
      </w:r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softHyphen/>
        <w:t>де, к животным, бережному отношению к ним, вызвать интерес к чтению произведе</w:t>
      </w:r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softHyphen/>
        <w:t>ний о природе и животных.</w:t>
      </w:r>
    </w:p>
    <w:p w:rsidR="00291B3E" w:rsidRDefault="00E567DB" w:rsidP="00291B3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7DB">
        <w:rPr>
          <w:rFonts w:ascii="Century Schoolbook" w:hAnsi="Century Schoolbook" w:cs="Century Schoolbook"/>
          <w:b/>
          <w:sz w:val="23"/>
          <w:szCs w:val="23"/>
        </w:rPr>
        <w:t>Ожидаемые результаты</w:t>
      </w:r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 xml:space="preserve"> Знания: Учащийся сумеет от</w:t>
      </w:r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softHyphen/>
        <w:t>ветить на вопросы по содер</w:t>
      </w:r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softHyphen/>
        <w:t>жанию вступительной статьи о писателе и пересказать со</w:t>
      </w:r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softHyphen/>
        <w:t xml:space="preserve">держание I части </w:t>
      </w:r>
      <w:proofErr w:type="spellStart"/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рассказа</w:t>
      </w:r>
      <w:proofErr w:type="gramStart"/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.</w:t>
      </w:r>
      <w:r w:rsidRPr="00291B3E">
        <w:rPr>
          <w:rFonts w:ascii="Century Schoolbook" w:eastAsia="Times New Roman" w:hAnsi="Century Schoolbook" w:cs="Century Schoolbook"/>
          <w:b/>
          <w:color w:val="000000"/>
          <w:sz w:val="23"/>
          <w:szCs w:val="23"/>
          <w:lang w:eastAsia="ru-RU"/>
        </w:rPr>
        <w:t>У</w:t>
      </w:r>
      <w:proofErr w:type="gramEnd"/>
      <w:r w:rsidRPr="00291B3E">
        <w:rPr>
          <w:rFonts w:ascii="Century Schoolbook" w:eastAsia="Times New Roman" w:hAnsi="Century Schoolbook" w:cs="Century Schoolbook"/>
          <w:b/>
          <w:color w:val="000000"/>
          <w:sz w:val="23"/>
          <w:szCs w:val="23"/>
          <w:lang w:eastAsia="ru-RU"/>
        </w:rPr>
        <w:t>мения</w:t>
      </w:r>
      <w:proofErr w:type="spellEnd"/>
      <w:r w:rsidRPr="00291B3E">
        <w:rPr>
          <w:rFonts w:ascii="Century Schoolbook" w:eastAsia="Times New Roman" w:hAnsi="Century Schoolbook" w:cs="Century Schoolbook"/>
          <w:b/>
          <w:color w:val="000000"/>
          <w:sz w:val="23"/>
          <w:szCs w:val="23"/>
          <w:lang w:eastAsia="ru-RU"/>
        </w:rPr>
        <w:t xml:space="preserve"> и навыки:</w:t>
      </w:r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 xml:space="preserve"> Выпол</w:t>
      </w:r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softHyphen/>
        <w:t xml:space="preserve">нить задания, связанные с анализом </w:t>
      </w:r>
      <w:proofErr w:type="spellStart"/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текста</w:t>
      </w:r>
      <w:proofErr w:type="gramStart"/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.</w:t>
      </w:r>
      <w:r w:rsidRPr="00291B3E">
        <w:rPr>
          <w:rFonts w:ascii="Century Schoolbook" w:hAnsi="Century Schoolbook" w:cs="Century Schoolbook"/>
          <w:b/>
          <w:sz w:val="23"/>
          <w:szCs w:val="23"/>
        </w:rPr>
        <w:t>Ц</w:t>
      </w:r>
      <w:proofErr w:type="gramEnd"/>
      <w:r w:rsidRPr="00291B3E">
        <w:rPr>
          <w:rFonts w:ascii="Century Schoolbook" w:hAnsi="Century Schoolbook" w:cs="Century Schoolbook"/>
          <w:b/>
          <w:sz w:val="23"/>
          <w:szCs w:val="23"/>
        </w:rPr>
        <w:t>енности</w:t>
      </w:r>
      <w:proofErr w:type="spellEnd"/>
      <w:r w:rsidRPr="00291B3E">
        <w:rPr>
          <w:rFonts w:ascii="Century Schoolbook" w:hAnsi="Century Schoolbook" w:cs="Century Schoolbook"/>
          <w:b/>
          <w:sz w:val="23"/>
          <w:szCs w:val="23"/>
        </w:rPr>
        <w:t>:</w:t>
      </w:r>
      <w:r>
        <w:rPr>
          <w:rFonts w:ascii="Century Schoolbook" w:hAnsi="Century Schoolbook" w:cs="Century Schoolbook"/>
          <w:sz w:val="23"/>
          <w:szCs w:val="23"/>
        </w:rPr>
        <w:t xml:space="preserve"> Выразит свои чув</w:t>
      </w:r>
      <w:r>
        <w:rPr>
          <w:rFonts w:ascii="Century Schoolbook" w:hAnsi="Century Schoolbook" w:cs="Century Schoolbook"/>
          <w:sz w:val="23"/>
          <w:szCs w:val="23"/>
        </w:rPr>
        <w:softHyphen/>
        <w:t>ства, вызванные рассказом, и желание прочитать произве</w:t>
      </w:r>
      <w:r>
        <w:rPr>
          <w:rFonts w:ascii="Century Schoolbook" w:hAnsi="Century Schoolbook" w:cs="Century Schoolbook"/>
          <w:sz w:val="23"/>
          <w:szCs w:val="23"/>
        </w:rPr>
        <w:softHyphen/>
        <w:t xml:space="preserve">дения Д.Н. </w:t>
      </w:r>
      <w:proofErr w:type="gramStart"/>
      <w:r>
        <w:rPr>
          <w:rFonts w:ascii="Century Schoolbook" w:hAnsi="Century Schoolbook" w:cs="Century Schoolbook"/>
          <w:sz w:val="23"/>
          <w:szCs w:val="23"/>
        </w:rPr>
        <w:t>Мамина-Сибиря</w:t>
      </w:r>
      <w:r>
        <w:rPr>
          <w:rFonts w:ascii="Century Schoolbook" w:hAnsi="Century Schoolbook" w:cs="Century Schoolbook"/>
          <w:sz w:val="23"/>
          <w:szCs w:val="23"/>
        </w:rPr>
        <w:softHyphen/>
        <w:t>ка</w:t>
      </w:r>
      <w:proofErr w:type="gramEnd"/>
      <w:r>
        <w:rPr>
          <w:rFonts w:ascii="Century Schoolbook" w:hAnsi="Century Schoolbook" w:cs="Century Schoolbook"/>
          <w:sz w:val="23"/>
          <w:szCs w:val="23"/>
        </w:rPr>
        <w:t xml:space="preserve"> и других писателей о жи</w:t>
      </w:r>
      <w:r>
        <w:rPr>
          <w:rFonts w:ascii="Century Schoolbook" w:hAnsi="Century Schoolbook" w:cs="Century Schoolbook"/>
          <w:sz w:val="23"/>
          <w:szCs w:val="23"/>
        </w:rPr>
        <w:softHyphen/>
        <w:t>вотных и природе.</w:t>
      </w:r>
    </w:p>
    <w:p w:rsidR="00E567DB" w:rsidRPr="00291B3E" w:rsidRDefault="00E567DB" w:rsidP="00291B3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91B3E">
        <w:rPr>
          <w:rFonts w:ascii="Century Schoolbook" w:eastAsia="Times New Roman" w:hAnsi="Century Schoolbook" w:cs="Century Schoolbook"/>
          <w:b/>
          <w:color w:val="000000"/>
          <w:sz w:val="23"/>
          <w:szCs w:val="23"/>
          <w:lang w:eastAsia="ru-RU"/>
        </w:rPr>
        <w:t>Оборудование</w:t>
      </w:r>
      <w:proofErr w:type="gramStart"/>
      <w:r w:rsidRPr="00291B3E">
        <w:rPr>
          <w:rFonts w:ascii="Century Schoolbook" w:eastAsia="Times New Roman" w:hAnsi="Century Schoolbook" w:cs="Century Schoolbook"/>
          <w:b/>
          <w:color w:val="000000"/>
          <w:sz w:val="23"/>
          <w:szCs w:val="23"/>
          <w:lang w:eastAsia="ru-RU"/>
        </w:rPr>
        <w:t>:</w:t>
      </w:r>
      <w:r w:rsidRPr="00E567DB">
        <w:rPr>
          <w:rFonts w:ascii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567DB">
        <w:rPr>
          <w:rFonts w:ascii="Times New Roman" w:hAnsi="Times New Roman" w:cs="Times New Roman"/>
          <w:sz w:val="24"/>
          <w:szCs w:val="24"/>
          <w:lang w:eastAsia="ru-RU"/>
        </w:rPr>
        <w:t>ортрет</w:t>
      </w:r>
      <w:proofErr w:type="spellEnd"/>
      <w:r w:rsidRPr="00E567DB">
        <w:rPr>
          <w:rFonts w:ascii="Times New Roman" w:hAnsi="Times New Roman" w:cs="Times New Roman"/>
          <w:sz w:val="24"/>
          <w:szCs w:val="24"/>
          <w:lang w:eastAsia="ru-RU"/>
        </w:rPr>
        <w:t xml:space="preserve"> Д. Н. Мамина-Сибиряка.</w:t>
      </w:r>
      <w:r w:rsidR="00291B3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567DB">
        <w:rPr>
          <w:rFonts w:ascii="Times New Roman" w:hAnsi="Times New Roman" w:cs="Times New Roman"/>
          <w:sz w:val="24"/>
          <w:szCs w:val="24"/>
          <w:lang w:eastAsia="ru-RU"/>
        </w:rPr>
        <w:t>Заготовки «Диаграммы «Венна».</w:t>
      </w:r>
      <w:r w:rsidR="00291B3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567DB">
        <w:rPr>
          <w:rFonts w:ascii="Times New Roman" w:hAnsi="Times New Roman" w:cs="Times New Roman"/>
          <w:sz w:val="24"/>
          <w:szCs w:val="24"/>
          <w:lang w:eastAsia="ru-RU"/>
        </w:rPr>
        <w:t xml:space="preserve">Рисунки, изображающие Лебедя, </w:t>
      </w:r>
      <w:proofErr w:type="spellStart"/>
      <w:r w:rsidRPr="00E567DB">
        <w:rPr>
          <w:rFonts w:ascii="Times New Roman" w:hAnsi="Times New Roman" w:cs="Times New Roman"/>
          <w:sz w:val="24"/>
          <w:szCs w:val="24"/>
          <w:lang w:eastAsia="ru-RU"/>
        </w:rPr>
        <w:t>Соболько</w:t>
      </w:r>
      <w:proofErr w:type="spellEnd"/>
      <w:r w:rsidRPr="00E567D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567DB" w:rsidRPr="00291B3E" w:rsidRDefault="00E567DB" w:rsidP="00291B3E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91B3E">
        <w:rPr>
          <w:rFonts w:ascii="Times New Roman" w:hAnsi="Times New Roman" w:cs="Times New Roman"/>
          <w:b/>
          <w:sz w:val="24"/>
          <w:szCs w:val="24"/>
          <w:lang w:eastAsia="ru-RU"/>
        </w:rPr>
        <w:t>ХОД УРОКА</w:t>
      </w:r>
    </w:p>
    <w:p w:rsidR="00E567DB" w:rsidRPr="00291B3E" w:rsidRDefault="00E567DB" w:rsidP="00E567DB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91B3E">
        <w:rPr>
          <w:rFonts w:ascii="Times New Roman" w:hAnsi="Times New Roman" w:cs="Times New Roman"/>
          <w:b/>
          <w:sz w:val="24"/>
          <w:szCs w:val="24"/>
          <w:lang w:eastAsia="ru-RU"/>
        </w:rPr>
        <w:t>Организационный момент.</w:t>
      </w:r>
    </w:p>
    <w:p w:rsidR="00E567DB" w:rsidRPr="00291B3E" w:rsidRDefault="00E567DB" w:rsidP="00E567DB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91B3E">
        <w:rPr>
          <w:rFonts w:ascii="Times New Roman" w:hAnsi="Times New Roman" w:cs="Times New Roman"/>
          <w:b/>
          <w:sz w:val="24"/>
          <w:szCs w:val="24"/>
          <w:lang w:eastAsia="ru-RU"/>
        </w:rPr>
        <w:t>Объяснение нового материала.</w:t>
      </w:r>
    </w:p>
    <w:p w:rsidR="00E567DB" w:rsidRPr="00291B3E" w:rsidRDefault="00E567DB" w:rsidP="00E567DB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91B3E">
        <w:rPr>
          <w:rFonts w:ascii="Times New Roman" w:hAnsi="Times New Roman" w:cs="Times New Roman"/>
          <w:b/>
          <w:sz w:val="24"/>
          <w:szCs w:val="24"/>
          <w:lang w:eastAsia="ru-RU"/>
        </w:rPr>
        <w:t>Вступительное слово учителя.</w:t>
      </w:r>
    </w:p>
    <w:p w:rsidR="00E567DB" w:rsidRPr="00E567DB" w:rsidRDefault="00E567DB" w:rsidP="00E567DB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E567DB">
        <w:rPr>
          <w:rFonts w:ascii="Times New Roman" w:hAnsi="Times New Roman" w:cs="Times New Roman"/>
          <w:sz w:val="24"/>
          <w:szCs w:val="24"/>
          <w:lang w:eastAsia="ru-RU"/>
        </w:rPr>
        <w:t xml:space="preserve">Рассказ учителя о Д.Н. </w:t>
      </w:r>
      <w:proofErr w:type="gramStart"/>
      <w:r w:rsidRPr="00E567DB">
        <w:rPr>
          <w:rFonts w:ascii="Times New Roman" w:hAnsi="Times New Roman" w:cs="Times New Roman"/>
          <w:sz w:val="24"/>
          <w:szCs w:val="24"/>
          <w:lang w:eastAsia="ru-RU"/>
        </w:rPr>
        <w:t>Мамин-Сибиряке</w:t>
      </w:r>
      <w:proofErr w:type="gramEnd"/>
      <w:r w:rsidRPr="00E567DB">
        <w:rPr>
          <w:rFonts w:ascii="Times New Roman" w:hAnsi="Times New Roman" w:cs="Times New Roman"/>
          <w:sz w:val="24"/>
          <w:szCs w:val="24"/>
          <w:lang w:eastAsia="ru-RU"/>
        </w:rPr>
        <w:t>, о том, что писать сказки и рассказы было для него счастьем. В рас</w:t>
      </w:r>
      <w:r w:rsidRPr="00E567DB">
        <w:rPr>
          <w:rFonts w:ascii="Times New Roman" w:hAnsi="Times New Roman" w:cs="Times New Roman"/>
          <w:sz w:val="24"/>
          <w:szCs w:val="24"/>
          <w:lang w:eastAsia="ru-RU"/>
        </w:rPr>
        <w:softHyphen/>
        <w:t>сказе «Приёмыш» писатель описывает встречу с одино</w:t>
      </w:r>
      <w:r w:rsidRPr="00E567DB">
        <w:rPr>
          <w:rFonts w:ascii="Times New Roman" w:hAnsi="Times New Roman" w:cs="Times New Roman"/>
          <w:sz w:val="24"/>
          <w:szCs w:val="24"/>
          <w:lang w:eastAsia="ru-RU"/>
        </w:rPr>
        <w:softHyphen/>
        <w:t>ким, старым рыбаком, живущем на озере. Рыбак рас</w:t>
      </w:r>
      <w:r w:rsidRPr="00E567DB">
        <w:rPr>
          <w:rFonts w:ascii="Times New Roman" w:hAnsi="Times New Roman" w:cs="Times New Roman"/>
          <w:sz w:val="24"/>
          <w:szCs w:val="24"/>
          <w:lang w:eastAsia="ru-RU"/>
        </w:rPr>
        <w:softHyphen/>
        <w:t>сказал ему об удивительной дружбе собаки и лебедя, о жестокости некоторых людей.</w:t>
      </w:r>
    </w:p>
    <w:p w:rsidR="00E567DB" w:rsidRPr="00E567DB" w:rsidRDefault="00E567DB" w:rsidP="00E567DB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E567DB">
        <w:rPr>
          <w:rFonts w:ascii="Times New Roman" w:hAnsi="Times New Roman" w:cs="Times New Roman"/>
          <w:sz w:val="24"/>
          <w:szCs w:val="24"/>
          <w:lang w:eastAsia="ru-RU"/>
        </w:rPr>
        <w:t>Знакомство с новыми словами и выражениями по учебнику.</w:t>
      </w:r>
    </w:p>
    <w:p w:rsidR="00E567DB" w:rsidRPr="00291B3E" w:rsidRDefault="00E567DB" w:rsidP="00E567DB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E567DB">
        <w:rPr>
          <w:rFonts w:ascii="Times New Roman" w:hAnsi="Times New Roman" w:cs="Times New Roman"/>
          <w:sz w:val="24"/>
          <w:szCs w:val="24"/>
          <w:lang w:eastAsia="ru-RU"/>
        </w:rPr>
        <w:t xml:space="preserve">Первичное чтение текста учителем (чтение с </w:t>
      </w:r>
      <w:r w:rsidR="00291B3E">
        <w:rPr>
          <w:rFonts w:ascii="Times New Roman" w:hAnsi="Times New Roman" w:cs="Times New Roman"/>
          <w:sz w:val="24"/>
          <w:szCs w:val="24"/>
          <w:lang w:eastAsia="ru-RU"/>
        </w:rPr>
        <w:t>оста</w:t>
      </w:r>
      <w:r w:rsidR="00291B3E">
        <w:rPr>
          <w:rFonts w:ascii="Times New Roman" w:hAnsi="Times New Roman" w:cs="Times New Roman"/>
          <w:sz w:val="24"/>
          <w:szCs w:val="24"/>
          <w:lang w:eastAsia="ru-RU"/>
        </w:rPr>
        <w:softHyphen/>
        <w:t>новками для комментариев).</w:t>
      </w:r>
    </w:p>
    <w:p w:rsidR="00E567DB" w:rsidRPr="00E567DB" w:rsidRDefault="00291B3E" w:rsidP="00291B3E">
      <w:pPr>
        <w:spacing w:after="0" w:line="240" w:lineRule="auto"/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</w:pPr>
      <w:r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 xml:space="preserve"> </w:t>
      </w:r>
      <w:r w:rsidR="00E567DB"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Дополнительные вопросы:</w:t>
      </w:r>
    </w:p>
    <w:p w:rsidR="00E567DB" w:rsidRPr="00E567DB" w:rsidRDefault="00E567DB" w:rsidP="00E567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-Где происходят события? (События происходят на озере.)</w:t>
      </w:r>
    </w:p>
    <w:p w:rsidR="00E567DB" w:rsidRPr="00E567DB" w:rsidRDefault="00E567DB" w:rsidP="00E567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 xml:space="preserve">-Кто герои? </w:t>
      </w:r>
      <w:proofErr w:type="gramStart"/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(Герои:</w:t>
      </w:r>
      <w:proofErr w:type="gramEnd"/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 xml:space="preserve"> </w:t>
      </w:r>
      <w:proofErr w:type="gramStart"/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 xml:space="preserve">Тарас, </w:t>
      </w:r>
      <w:proofErr w:type="spellStart"/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Соболько</w:t>
      </w:r>
      <w:proofErr w:type="spellEnd"/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, лебедь.)</w:t>
      </w:r>
      <w:proofErr w:type="gramEnd"/>
    </w:p>
    <w:p w:rsidR="00E567DB" w:rsidRPr="00E567DB" w:rsidRDefault="00E567DB" w:rsidP="00E567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-Как Приёмыш появился у Тараса? (Охотники застре</w:t>
      </w:r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softHyphen/>
        <w:t>лили родителей лебедя.)</w:t>
      </w:r>
    </w:p>
    <w:p w:rsidR="00E567DB" w:rsidRPr="00E567DB" w:rsidRDefault="00291B3E" w:rsidP="00291B3E">
      <w:pPr>
        <w:spacing w:after="0" w:line="240" w:lineRule="auto"/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</w:pPr>
      <w:r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 xml:space="preserve"> </w:t>
      </w:r>
      <w:r w:rsidR="00E567DB" w:rsidRPr="00291B3E">
        <w:rPr>
          <w:rFonts w:ascii="Century Schoolbook" w:eastAsia="Times New Roman" w:hAnsi="Century Schoolbook" w:cs="Century Schoolbook"/>
          <w:b/>
          <w:color w:val="000000"/>
          <w:sz w:val="23"/>
          <w:szCs w:val="23"/>
          <w:lang w:eastAsia="ru-RU"/>
        </w:rPr>
        <w:t>Закрепление нового материала</w:t>
      </w:r>
      <w:r w:rsidR="00E567DB"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.</w:t>
      </w:r>
    </w:p>
    <w:p w:rsidR="00E567DB" w:rsidRPr="00E567DB" w:rsidRDefault="00291B3E" w:rsidP="00291B3E">
      <w:pPr>
        <w:spacing w:after="0" w:line="240" w:lineRule="auto"/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</w:pPr>
      <w:r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 xml:space="preserve"> </w:t>
      </w:r>
      <w:r w:rsidR="00E567DB"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Чтение текста учащимися.</w:t>
      </w:r>
    </w:p>
    <w:p w:rsidR="00E567DB" w:rsidRPr="00E567DB" w:rsidRDefault="00291B3E" w:rsidP="00291B3E">
      <w:pPr>
        <w:spacing w:after="0" w:line="240" w:lineRule="auto"/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</w:pPr>
      <w:r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 xml:space="preserve"> </w:t>
      </w:r>
      <w:r w:rsidR="00E567DB"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Ответы на вопросы I части текста (Мозговой штурм.)</w:t>
      </w:r>
    </w:p>
    <w:p w:rsidR="00E567DB" w:rsidRPr="00E567DB" w:rsidRDefault="00E567DB" w:rsidP="00E567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-Кого увидел автор-рассказчик в сторожевой избуш</w:t>
      </w:r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softHyphen/>
        <w:t>ке?</w:t>
      </w:r>
    </w:p>
    <w:p w:rsidR="00E567DB" w:rsidRPr="00E567DB" w:rsidRDefault="00E567DB" w:rsidP="00E567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-Кого ждал рассказчик?</w:t>
      </w:r>
    </w:p>
    <w:p w:rsidR="00E567DB" w:rsidRPr="00E567DB" w:rsidRDefault="00E567DB" w:rsidP="00E567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-Чему он удивился, увидев Тараса и плывшего рядом лебедя?</w:t>
      </w:r>
    </w:p>
    <w:p w:rsidR="00E567DB" w:rsidRPr="00E567DB" w:rsidRDefault="00E567DB" w:rsidP="00E567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-О чём рассказал Тарас?</w:t>
      </w:r>
    </w:p>
    <w:p w:rsidR="00E567DB" w:rsidRPr="00E567DB" w:rsidRDefault="00291B3E" w:rsidP="00291B3E">
      <w:pPr>
        <w:spacing w:after="0" w:line="240" w:lineRule="auto"/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</w:pPr>
      <w:r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 xml:space="preserve"> </w:t>
      </w:r>
      <w:r w:rsidR="00E567DB"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Как старик говорил о Приёмыше?</w:t>
      </w:r>
    </w:p>
    <w:p w:rsidR="00E567DB" w:rsidRPr="00E567DB" w:rsidRDefault="00291B3E" w:rsidP="00291B3E">
      <w:pPr>
        <w:spacing w:after="0" w:line="240" w:lineRule="auto"/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</w:pPr>
      <w:r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 xml:space="preserve"> </w:t>
      </w:r>
      <w:r w:rsidR="00E567DB"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Как подружились собака и лебедь?</w:t>
      </w:r>
    </w:p>
    <w:p w:rsidR="00E567DB" w:rsidRPr="00E567DB" w:rsidRDefault="00291B3E" w:rsidP="00291B3E">
      <w:pPr>
        <w:spacing w:after="0" w:line="240" w:lineRule="auto"/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</w:pPr>
      <w:r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 xml:space="preserve"> </w:t>
      </w:r>
      <w:r w:rsidR="00E567DB"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Работа по карточкам (допишите пропущенные сло</w:t>
      </w:r>
      <w:r w:rsidR="00E567DB"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softHyphen/>
        <w:t>ва).</w:t>
      </w:r>
    </w:p>
    <w:p w:rsidR="00E567DB" w:rsidRPr="00291B3E" w:rsidRDefault="00E567DB" w:rsidP="00291B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1B3E">
        <w:rPr>
          <w:rFonts w:ascii="Century Schoolbook" w:eastAsia="Times New Roman" w:hAnsi="Century Schoolbook" w:cs="Century Schoolbook"/>
          <w:b/>
          <w:color w:val="000000"/>
          <w:sz w:val="23"/>
          <w:szCs w:val="23"/>
          <w:lang w:eastAsia="ru-RU"/>
        </w:rPr>
        <w:t>Карточка 1</w:t>
      </w:r>
    </w:p>
    <w:p w:rsidR="00E567DB" w:rsidRPr="00E567DB" w:rsidRDefault="00E567DB" w:rsidP="00E567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-Сперва-то боялся, а потом</w:t>
      </w:r>
      <w:r w:rsidR="00291B3E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___________</w:t>
      </w:r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ab/>
        <w:t xml:space="preserve">. Теперь лебедь-то в другой раз у </w:t>
      </w:r>
      <w:proofErr w:type="spellStart"/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Соболька</w:t>
      </w:r>
      <w:proofErr w:type="spellEnd"/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 xml:space="preserve"> и кусок</w:t>
      </w:r>
      <w:r w:rsidR="00291B3E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__________</w:t>
      </w:r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. Пес заворчит</w:t>
      </w:r>
      <w:r w:rsidR="00291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на него, а лебедь его</w:t>
      </w:r>
      <w:r w:rsidR="00291B3E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___________</w:t>
      </w:r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ab/>
        <w:t>. Смешно на них со стороны</w:t>
      </w:r>
      <w:r w:rsidR="00291B3E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__________</w:t>
      </w:r>
    </w:p>
    <w:p w:rsidR="00E567DB" w:rsidRPr="00291B3E" w:rsidRDefault="00E567DB" w:rsidP="00291B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1B3E">
        <w:rPr>
          <w:rFonts w:ascii="Century Schoolbook" w:eastAsia="Times New Roman" w:hAnsi="Century Schoolbook" w:cs="Century Schoolbook"/>
          <w:b/>
          <w:color w:val="000000"/>
          <w:sz w:val="23"/>
          <w:szCs w:val="23"/>
          <w:lang w:eastAsia="ru-RU"/>
        </w:rPr>
        <w:t>Карточка 2</w:t>
      </w:r>
    </w:p>
    <w:p w:rsidR="00E567DB" w:rsidRPr="00E567DB" w:rsidRDefault="00E567DB" w:rsidP="00E567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-А то гулять вместе отправятся: лебедь по</w:t>
      </w:r>
      <w:r w:rsidR="00291B3E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_____________</w:t>
      </w:r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ab/>
        <w:t xml:space="preserve">,а </w:t>
      </w:r>
      <w:proofErr w:type="spellStart"/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Соболько</w:t>
      </w:r>
      <w:proofErr w:type="spellEnd"/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 xml:space="preserve"> - по</w:t>
      </w:r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ab/>
        <w:t>. Пробовал пёс</w:t>
      </w:r>
      <w:r w:rsidR="00291B3E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_____________</w:t>
      </w:r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ab/>
        <w:t xml:space="preserve">за </w:t>
      </w:r>
      <w:proofErr w:type="spellStart"/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ним</w:t>
      </w:r>
      <w:proofErr w:type="gramStart"/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,д</w:t>
      </w:r>
      <w:proofErr w:type="gramEnd"/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а</w:t>
      </w:r>
      <w:proofErr w:type="spellEnd"/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 xml:space="preserve"> чуть не</w:t>
      </w:r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ab/>
        <w:t>. А как лебедь</w:t>
      </w:r>
      <w:r w:rsidR="00291B3E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-_________</w:t>
      </w:r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ab/>
        <w:t xml:space="preserve">, </w:t>
      </w:r>
      <w:proofErr w:type="spellStart"/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Соболько</w:t>
      </w:r>
      <w:proofErr w:type="spellEnd"/>
      <w:r w:rsidR="00291B3E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____________</w:t>
      </w:r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ab/>
      </w:r>
    </w:p>
    <w:p w:rsidR="00E567DB" w:rsidRDefault="00E567DB" w:rsidP="00E567DB">
      <w:pPr>
        <w:spacing w:after="0" w:line="240" w:lineRule="auto"/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</w:pPr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 xml:space="preserve">его. Сядет на </w:t>
      </w:r>
      <w:r w:rsidR="00291B3E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_____</w:t>
      </w:r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ab/>
        <w:t xml:space="preserve"> и воет </w:t>
      </w:r>
      <w:r w:rsidR="00291B3E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_______</w:t>
      </w:r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ab/>
        <w:t>. Дескать, скучно</w:t>
      </w:r>
      <w:r w:rsidR="00291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мне,</w:t>
      </w:r>
      <w:r w:rsidR="00291B3E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__________</w:t>
      </w:r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ab/>
        <w:t xml:space="preserve">, без тебя, друг </w:t>
      </w:r>
      <w:proofErr w:type="spellStart"/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сердешный</w:t>
      </w:r>
      <w:proofErr w:type="spellEnd"/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. Так вот и жи</w:t>
      </w:r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softHyphen/>
        <w:t>вём</w:t>
      </w:r>
      <w:r w:rsidR="00291B3E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_______</w:t>
      </w:r>
    </w:p>
    <w:p w:rsidR="00291B3E" w:rsidRPr="00E567DB" w:rsidRDefault="00291B3E" w:rsidP="00E567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67DB" w:rsidRDefault="00291B3E" w:rsidP="00291B3E">
      <w:pPr>
        <w:spacing w:after="0" w:line="240" w:lineRule="auto"/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</w:pPr>
      <w:r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 xml:space="preserve"> </w:t>
      </w:r>
      <w:r w:rsidR="00E567DB" w:rsidRPr="00291B3E">
        <w:rPr>
          <w:rFonts w:ascii="Century Schoolbook" w:eastAsia="Times New Roman" w:hAnsi="Century Schoolbook" w:cs="Century Schoolbook"/>
          <w:b/>
          <w:color w:val="000000"/>
          <w:sz w:val="23"/>
          <w:szCs w:val="23"/>
          <w:lang w:eastAsia="ru-RU"/>
        </w:rPr>
        <w:t>Задание на дом.</w:t>
      </w:r>
      <w:r w:rsidR="00E567DB"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 xml:space="preserve"> Прочитайте рассказ, подготовьте пересказ I части.</w:t>
      </w:r>
    </w:p>
    <w:p w:rsidR="00291B3E" w:rsidRDefault="00291B3E" w:rsidP="00291B3E">
      <w:pPr>
        <w:spacing w:after="0" w:line="240" w:lineRule="auto"/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</w:pPr>
    </w:p>
    <w:p w:rsidR="00291B3E" w:rsidRPr="00E567DB" w:rsidRDefault="00291B3E" w:rsidP="00291B3E">
      <w:pPr>
        <w:spacing w:after="0" w:line="240" w:lineRule="auto"/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</w:pPr>
    </w:p>
    <w:p w:rsidR="00E567DB" w:rsidRPr="00E567DB" w:rsidRDefault="00E567DB" w:rsidP="001511CC">
      <w:pPr>
        <w:rPr>
          <w:rFonts w:ascii="Century Schoolbook" w:eastAsia="Times New Roman" w:hAnsi="Century Schoolbook" w:cs="Century Schoolbook"/>
          <w:b/>
          <w:color w:val="000000"/>
          <w:sz w:val="21"/>
          <w:szCs w:val="21"/>
          <w:lang w:eastAsia="ru-RU"/>
        </w:rPr>
      </w:pPr>
    </w:p>
    <w:p w:rsidR="00410AB8" w:rsidRDefault="00410AB8" w:rsidP="00410AB8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uz-Cyrl-UZ"/>
        </w:rPr>
      </w:pPr>
      <w:r w:rsidRPr="00D1068E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Дата урока:__________________         </w:t>
      </w:r>
      <w:r w:rsidRPr="00D1068E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uz-Cyrl-UZ" w:eastAsia="ru-RU"/>
        </w:rPr>
        <w:t xml:space="preserve">    </w:t>
      </w:r>
      <w:r w:rsidRPr="00D1068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13FA6">
        <w:rPr>
          <w:rFonts w:ascii="Times New Roman" w:hAnsi="Times New Roman" w:cs="Times New Roman"/>
          <w:b/>
          <w:i/>
          <w:sz w:val="28"/>
          <w:szCs w:val="28"/>
        </w:rPr>
        <w:t>7</w:t>
      </w:r>
      <w:r w:rsidRPr="00D1068E">
        <w:rPr>
          <w:rFonts w:ascii="Times New Roman" w:hAnsi="Times New Roman" w:cs="Times New Roman"/>
          <w:b/>
          <w:i/>
          <w:sz w:val="28"/>
          <w:szCs w:val="28"/>
        </w:rPr>
        <w:t xml:space="preserve"> «АБ»   класс</w:t>
      </w:r>
      <w:r w:rsidRPr="00D1068E">
        <w:rPr>
          <w:rFonts w:ascii="Times New Roman" w:hAnsi="Times New Roman" w:cs="Times New Roman"/>
          <w:b/>
          <w:i/>
          <w:sz w:val="28"/>
          <w:szCs w:val="28"/>
          <w:lang w:val="uz-Cyrl-UZ"/>
        </w:rPr>
        <w:t xml:space="preserve">                               урок </w:t>
      </w:r>
    </w:p>
    <w:p w:rsidR="00410AB8" w:rsidRDefault="00410AB8" w:rsidP="00410AB8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z-Cyrl-UZ"/>
        </w:rPr>
        <w:t xml:space="preserve"> </w:t>
      </w:r>
      <w:r w:rsidRPr="00410AB8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ТЕМА 5. </w:t>
      </w:r>
      <w:r w:rsidRPr="00410AB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Как сказать о количестве предметов?</w:t>
      </w:r>
    </w:p>
    <w:p w:rsidR="00410AB8" w:rsidRDefault="00410AB8" w:rsidP="00410AB8">
      <w:pPr>
        <w:rPr>
          <w:rFonts w:ascii="Century Schoolbook" w:eastAsia="Times New Roman" w:hAnsi="Century Schoolbook" w:cs="Century Schoolbook"/>
          <w:color w:val="000000"/>
          <w:sz w:val="21"/>
          <w:szCs w:val="21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Цели урока:</w:t>
      </w:r>
      <w:r>
        <w:rPr>
          <w:rFonts w:ascii="Century Schoolbook" w:eastAsia="Times New Roman" w:hAnsi="Century Schoolbook" w:cs="Century Schoolbook"/>
          <w:b/>
          <w:bCs/>
          <w:color w:val="000000"/>
          <w:sz w:val="21"/>
          <w:szCs w:val="21"/>
          <w:lang w:eastAsia="ru-RU"/>
        </w:rPr>
        <w:t>1.</w:t>
      </w:r>
      <w:proofErr w:type="gramStart"/>
      <w:r w:rsidRPr="00410AB8">
        <w:rPr>
          <w:rFonts w:ascii="Century Schoolbook" w:eastAsia="Times New Roman" w:hAnsi="Century Schoolbook" w:cs="Century Schoolbook"/>
          <w:b/>
          <w:bCs/>
          <w:color w:val="000000"/>
          <w:sz w:val="21"/>
          <w:szCs w:val="21"/>
          <w:lang w:eastAsia="ru-RU"/>
        </w:rPr>
        <w:t>Образовательная</w:t>
      </w:r>
      <w:proofErr w:type="gramEnd"/>
      <w:r w:rsidRPr="00410AB8">
        <w:rPr>
          <w:rFonts w:ascii="Century Schoolbook" w:eastAsia="Times New Roman" w:hAnsi="Century Schoolbook" w:cs="Century Schoolbook"/>
          <w:b/>
          <w:bCs/>
          <w:color w:val="000000"/>
          <w:sz w:val="21"/>
          <w:szCs w:val="21"/>
          <w:lang w:eastAsia="ru-RU"/>
        </w:rPr>
        <w:t xml:space="preserve">. </w:t>
      </w:r>
      <w:r w:rsidRPr="00410AB8">
        <w:rPr>
          <w:rFonts w:ascii="Century Schoolbook" w:eastAsia="Times New Roman" w:hAnsi="Century Schoolbook" w:cs="Century Schoolbook"/>
          <w:color w:val="000000"/>
          <w:sz w:val="21"/>
          <w:szCs w:val="21"/>
          <w:lang w:eastAsia="ru-RU"/>
        </w:rPr>
        <w:t>Познако</w:t>
      </w:r>
      <w:r w:rsidRPr="00410AB8">
        <w:rPr>
          <w:rFonts w:ascii="Century Schoolbook" w:eastAsia="Times New Roman" w:hAnsi="Century Schoolbook" w:cs="Century Schoolbook"/>
          <w:color w:val="000000"/>
          <w:sz w:val="21"/>
          <w:szCs w:val="21"/>
          <w:lang w:eastAsia="ru-RU"/>
        </w:rPr>
        <w:softHyphen/>
        <w:t xml:space="preserve">мить учащихся </w:t>
      </w:r>
      <w:r w:rsidRPr="00410AB8">
        <w:rPr>
          <w:rFonts w:ascii="Century Schoolbook" w:eastAsia="Times New Roman" w:hAnsi="Century Schoolbook" w:cs="Century Schoolbook"/>
          <w:b/>
          <w:bCs/>
          <w:color w:val="000000"/>
          <w:sz w:val="21"/>
          <w:szCs w:val="21"/>
          <w:lang w:eastAsia="ru-RU"/>
        </w:rPr>
        <w:t xml:space="preserve">с </w:t>
      </w:r>
      <w:r w:rsidRPr="00410AB8">
        <w:rPr>
          <w:rFonts w:ascii="Century Schoolbook" w:eastAsia="Times New Roman" w:hAnsi="Century Schoolbook" w:cs="Century Schoolbook"/>
          <w:color w:val="000000"/>
          <w:sz w:val="21"/>
          <w:szCs w:val="21"/>
          <w:lang w:eastAsia="ru-RU"/>
        </w:rPr>
        <w:t>содержани</w:t>
      </w:r>
      <w:r w:rsidRPr="00410AB8">
        <w:rPr>
          <w:rFonts w:ascii="Century Schoolbook" w:eastAsia="Times New Roman" w:hAnsi="Century Schoolbook" w:cs="Century Schoolbook"/>
          <w:color w:val="000000"/>
          <w:sz w:val="21"/>
          <w:szCs w:val="21"/>
          <w:lang w:eastAsia="ru-RU"/>
        </w:rPr>
        <w:softHyphen/>
        <w:t>ем текстов о планете Земля, с употреблением сложных и составных количественных числительных, с их правопи</w:t>
      </w:r>
      <w:r w:rsidRPr="00410AB8">
        <w:rPr>
          <w:rFonts w:ascii="Century Schoolbook" w:eastAsia="Times New Roman" w:hAnsi="Century Schoolbook" w:cs="Century Schoolbook"/>
          <w:color w:val="000000"/>
          <w:sz w:val="21"/>
          <w:szCs w:val="21"/>
          <w:lang w:eastAsia="ru-RU"/>
        </w:rPr>
        <w:softHyphen/>
        <w:t>санием и склонением</w:t>
      </w:r>
      <w:r w:rsidRPr="00410AB8">
        <w:rPr>
          <w:rFonts w:ascii="Century Schoolbook" w:hAnsi="Century Schoolbook" w:cs="Century Schoolbook"/>
          <w:b/>
          <w:bCs/>
          <w:sz w:val="23"/>
          <w:szCs w:val="23"/>
        </w:rPr>
        <w:t xml:space="preserve"> </w:t>
      </w:r>
      <w:r>
        <w:rPr>
          <w:rFonts w:ascii="Century Schoolbook" w:eastAsia="Times New Roman" w:hAnsi="Century Schoolbook" w:cs="Century Schoolbook"/>
          <w:b/>
          <w:bCs/>
          <w:color w:val="000000"/>
          <w:sz w:val="21"/>
          <w:szCs w:val="21"/>
          <w:lang w:eastAsia="ru-RU"/>
        </w:rPr>
        <w:t xml:space="preserve"> </w:t>
      </w:r>
      <w:r w:rsidRPr="00410AB8">
        <w:rPr>
          <w:rFonts w:ascii="Century Schoolbook" w:eastAsia="Times New Roman" w:hAnsi="Century Schoolbook" w:cs="Century Schoolbook"/>
          <w:b/>
          <w:bCs/>
          <w:color w:val="000000"/>
          <w:sz w:val="21"/>
          <w:szCs w:val="21"/>
          <w:lang w:eastAsia="ru-RU"/>
        </w:rPr>
        <w:t xml:space="preserve">2. Развивающая. </w:t>
      </w:r>
      <w:r w:rsidRPr="00410AB8">
        <w:rPr>
          <w:rFonts w:ascii="Century Schoolbook" w:eastAsia="Times New Roman" w:hAnsi="Century Schoolbook" w:cs="Century Schoolbook"/>
          <w:color w:val="000000"/>
          <w:sz w:val="21"/>
          <w:szCs w:val="21"/>
          <w:lang w:eastAsia="ru-RU"/>
        </w:rPr>
        <w:t>Привить уме</w:t>
      </w:r>
      <w:r w:rsidRPr="00410AB8">
        <w:rPr>
          <w:rFonts w:ascii="Century Schoolbook" w:eastAsia="Times New Roman" w:hAnsi="Century Schoolbook" w:cs="Century Schoolbook"/>
          <w:color w:val="000000"/>
          <w:sz w:val="21"/>
          <w:szCs w:val="21"/>
          <w:lang w:eastAsia="ru-RU"/>
        </w:rPr>
        <w:softHyphen/>
        <w:t>ния правильного употребле</w:t>
      </w:r>
      <w:r w:rsidRPr="00410AB8">
        <w:rPr>
          <w:rFonts w:ascii="Century Schoolbook" w:eastAsia="Times New Roman" w:hAnsi="Century Schoolbook" w:cs="Century Schoolbook"/>
          <w:color w:val="000000"/>
          <w:sz w:val="21"/>
          <w:szCs w:val="21"/>
          <w:lang w:eastAsia="ru-RU"/>
        </w:rPr>
        <w:softHyphen/>
        <w:t>ния падежных окончаний ко</w:t>
      </w:r>
      <w:r w:rsidRPr="00410AB8">
        <w:rPr>
          <w:rFonts w:ascii="Century Schoolbook" w:eastAsia="Times New Roman" w:hAnsi="Century Schoolbook" w:cs="Century Schoolbook"/>
          <w:color w:val="000000"/>
          <w:sz w:val="21"/>
          <w:szCs w:val="21"/>
          <w:lang w:eastAsia="ru-RU"/>
        </w:rPr>
        <w:softHyphen/>
        <w:t>личественных числительных;</w:t>
      </w:r>
      <w:r w:rsidRPr="00410AB8">
        <w:rPr>
          <w:rFonts w:ascii="Century Schoolbook" w:eastAsia="Times New Roman" w:hAnsi="Century Schoolbook" w:cs="Century Schoolbook"/>
          <w:b/>
          <w:bCs/>
          <w:color w:val="000000"/>
          <w:sz w:val="21"/>
          <w:szCs w:val="21"/>
          <w:lang w:eastAsia="ru-RU"/>
        </w:rPr>
        <w:t xml:space="preserve"> </w:t>
      </w:r>
      <w:r w:rsidRPr="001D268A">
        <w:rPr>
          <w:rFonts w:ascii="Century Schoolbook" w:eastAsia="Times New Roman" w:hAnsi="Century Schoolbook" w:cs="Century Schoolbook"/>
          <w:b/>
          <w:bCs/>
          <w:color w:val="000000"/>
          <w:sz w:val="21"/>
          <w:szCs w:val="21"/>
          <w:lang w:eastAsia="ru-RU"/>
        </w:rPr>
        <w:t xml:space="preserve">3. Воспитательная. </w:t>
      </w:r>
      <w:r w:rsidRPr="001D268A">
        <w:rPr>
          <w:rFonts w:ascii="Century Schoolbook" w:eastAsia="Times New Roman" w:hAnsi="Century Schoolbook" w:cs="Century Schoolbook"/>
          <w:color w:val="000000"/>
          <w:sz w:val="21"/>
          <w:szCs w:val="21"/>
          <w:lang w:eastAsia="ru-RU"/>
        </w:rPr>
        <w:t>Пробу</w:t>
      </w:r>
      <w:r w:rsidRPr="001D268A">
        <w:rPr>
          <w:rFonts w:ascii="Century Schoolbook" w:eastAsia="Times New Roman" w:hAnsi="Century Schoolbook" w:cs="Century Schoolbook"/>
          <w:color w:val="000000"/>
          <w:sz w:val="21"/>
          <w:szCs w:val="21"/>
          <w:lang w:eastAsia="ru-RU"/>
        </w:rPr>
        <w:softHyphen/>
        <w:t>дить интерес к чтению книг, просмотру фильмов о нашей планете.</w:t>
      </w:r>
    </w:p>
    <w:p w:rsidR="00410AB8" w:rsidRPr="00410AB8" w:rsidRDefault="00410AB8" w:rsidP="00410AB8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10AB8">
        <w:rPr>
          <w:rFonts w:ascii="Century Schoolbook" w:eastAsia="Times New Roman" w:hAnsi="Century Schoolbook" w:cs="Century Schoolbook"/>
          <w:b/>
          <w:bCs/>
          <w:color w:val="000000"/>
          <w:sz w:val="21"/>
          <w:szCs w:val="21"/>
          <w:lang w:eastAsia="ru-RU"/>
        </w:rPr>
        <w:t xml:space="preserve"> </w:t>
      </w:r>
      <w:r w:rsidRPr="001D268A">
        <w:rPr>
          <w:rFonts w:ascii="Century Schoolbook" w:eastAsia="Times New Roman" w:hAnsi="Century Schoolbook" w:cs="Century Schoolbook"/>
          <w:b/>
          <w:bCs/>
          <w:color w:val="000000"/>
          <w:sz w:val="21"/>
          <w:szCs w:val="21"/>
          <w:lang w:eastAsia="ru-RU"/>
        </w:rPr>
        <w:t>Ожидаемые результаты</w:t>
      </w:r>
      <w:r w:rsidRPr="00410AB8">
        <w:rPr>
          <w:rFonts w:ascii="Century Schoolbook" w:eastAsia="Times New Roman" w:hAnsi="Century Schoolbook" w:cs="Century Schoolbook"/>
          <w:b/>
          <w:bCs/>
          <w:color w:val="000000"/>
          <w:sz w:val="21"/>
          <w:szCs w:val="21"/>
          <w:lang w:eastAsia="ru-RU"/>
        </w:rPr>
        <w:t xml:space="preserve"> </w:t>
      </w:r>
      <w:r w:rsidRPr="001D268A">
        <w:rPr>
          <w:rFonts w:ascii="Century Schoolbook" w:eastAsia="Times New Roman" w:hAnsi="Century Schoolbook" w:cs="Century Schoolbook"/>
          <w:b/>
          <w:bCs/>
          <w:color w:val="000000"/>
          <w:sz w:val="21"/>
          <w:szCs w:val="21"/>
          <w:lang w:eastAsia="ru-RU"/>
        </w:rPr>
        <w:t xml:space="preserve">Знания. </w:t>
      </w:r>
      <w:r w:rsidRPr="001D268A">
        <w:rPr>
          <w:rFonts w:ascii="Century Schoolbook" w:eastAsia="Times New Roman" w:hAnsi="Century Schoolbook" w:cs="Century Schoolbook"/>
          <w:color w:val="000000"/>
          <w:sz w:val="21"/>
          <w:szCs w:val="21"/>
          <w:lang w:eastAsia="ru-RU"/>
        </w:rPr>
        <w:t>Учащийся прочитает учебные тексты, найдёт в них сложные и составные числи</w:t>
      </w:r>
      <w:r w:rsidRPr="001D268A">
        <w:rPr>
          <w:rFonts w:ascii="Century Schoolbook" w:eastAsia="Times New Roman" w:hAnsi="Century Schoolbook" w:cs="Century Schoolbook"/>
          <w:color w:val="000000"/>
          <w:sz w:val="21"/>
          <w:szCs w:val="21"/>
          <w:lang w:eastAsia="ru-RU"/>
        </w:rPr>
        <w:softHyphen/>
        <w:t>тельные, запомнит падежные окончания.</w:t>
      </w:r>
      <w:r w:rsidRPr="00410AB8">
        <w:rPr>
          <w:rFonts w:ascii="Century Schoolbook" w:eastAsia="Times New Roman" w:hAnsi="Century Schoolbook" w:cs="Century Schoolbook"/>
          <w:b/>
          <w:bCs/>
          <w:color w:val="000000"/>
          <w:sz w:val="21"/>
          <w:szCs w:val="21"/>
          <w:lang w:eastAsia="ru-RU"/>
        </w:rPr>
        <w:t xml:space="preserve"> </w:t>
      </w:r>
      <w:r w:rsidRPr="001D268A">
        <w:rPr>
          <w:rFonts w:ascii="Century Schoolbook" w:eastAsia="Times New Roman" w:hAnsi="Century Schoolbook" w:cs="Century Schoolbook"/>
          <w:b/>
          <w:bCs/>
          <w:color w:val="000000"/>
          <w:sz w:val="21"/>
          <w:szCs w:val="21"/>
          <w:lang w:eastAsia="ru-RU"/>
        </w:rPr>
        <w:t xml:space="preserve">Умения и навыки. </w:t>
      </w:r>
      <w:r w:rsidRPr="001D268A">
        <w:rPr>
          <w:rFonts w:ascii="Century Schoolbook" w:eastAsia="Times New Roman" w:hAnsi="Century Schoolbook" w:cs="Century Schoolbook"/>
          <w:color w:val="000000"/>
          <w:sz w:val="21"/>
          <w:szCs w:val="21"/>
          <w:lang w:eastAsia="ru-RU"/>
        </w:rPr>
        <w:t>Сумеет со</w:t>
      </w:r>
      <w:r w:rsidRPr="001D268A">
        <w:rPr>
          <w:rFonts w:ascii="Century Schoolbook" w:eastAsia="Times New Roman" w:hAnsi="Century Schoolbook" w:cs="Century Schoolbook"/>
          <w:color w:val="000000"/>
          <w:sz w:val="21"/>
          <w:szCs w:val="21"/>
          <w:lang w:eastAsia="ru-RU"/>
        </w:rPr>
        <w:softHyphen/>
        <w:t>ставить таблицу о правописа</w:t>
      </w:r>
      <w:r w:rsidRPr="001D268A">
        <w:rPr>
          <w:rFonts w:ascii="Century Schoolbook" w:eastAsia="Times New Roman" w:hAnsi="Century Schoolbook" w:cs="Century Schoolbook"/>
          <w:color w:val="000000"/>
          <w:sz w:val="21"/>
          <w:szCs w:val="21"/>
          <w:lang w:eastAsia="ru-RU"/>
        </w:rPr>
        <w:softHyphen/>
        <w:t>нии мягкого знака в количе</w:t>
      </w:r>
      <w:r w:rsidRPr="001D268A">
        <w:rPr>
          <w:rFonts w:ascii="Century Schoolbook" w:eastAsia="Times New Roman" w:hAnsi="Century Schoolbook" w:cs="Century Schoolbook"/>
          <w:color w:val="000000"/>
          <w:sz w:val="21"/>
          <w:szCs w:val="21"/>
          <w:lang w:eastAsia="ru-RU"/>
        </w:rPr>
        <w:softHyphen/>
        <w:t>ственных числительных, пра</w:t>
      </w:r>
      <w:r w:rsidRPr="001D268A">
        <w:rPr>
          <w:rFonts w:ascii="Century Schoolbook" w:eastAsia="Times New Roman" w:hAnsi="Century Schoolbook" w:cs="Century Schoolbook"/>
          <w:color w:val="000000"/>
          <w:sz w:val="21"/>
          <w:szCs w:val="21"/>
          <w:lang w:eastAsia="ru-RU"/>
        </w:rPr>
        <w:softHyphen/>
        <w:t>вильно употребит падежные окончания при выполнении упражнений и ситуативных</w:t>
      </w:r>
      <w:r w:rsidRPr="00410AB8">
        <w:rPr>
          <w:rFonts w:ascii="Century Schoolbook" w:eastAsia="Times New Roman" w:hAnsi="Century Schoolbook" w:cs="Century Schoolbook"/>
          <w:color w:val="000000"/>
          <w:sz w:val="21"/>
          <w:szCs w:val="21"/>
          <w:lang w:eastAsia="ru-RU"/>
        </w:rPr>
        <w:t xml:space="preserve"> </w:t>
      </w:r>
      <w:r w:rsidRPr="001D268A">
        <w:rPr>
          <w:rFonts w:ascii="Century Schoolbook" w:eastAsia="Times New Roman" w:hAnsi="Century Schoolbook" w:cs="Century Schoolbook"/>
          <w:color w:val="000000"/>
          <w:sz w:val="21"/>
          <w:szCs w:val="21"/>
          <w:lang w:eastAsia="ru-RU"/>
        </w:rPr>
        <w:t>заданий</w:t>
      </w:r>
      <w:r w:rsidRPr="00410AB8">
        <w:rPr>
          <w:rFonts w:ascii="Century Schoolbook" w:eastAsia="Times New Roman" w:hAnsi="Century Schoolbook" w:cs="Century Schoolbook"/>
          <w:b/>
          <w:bCs/>
          <w:color w:val="000000"/>
          <w:sz w:val="21"/>
          <w:szCs w:val="21"/>
          <w:lang w:eastAsia="ru-RU"/>
        </w:rPr>
        <w:t xml:space="preserve"> </w:t>
      </w:r>
      <w:r w:rsidRPr="001D268A">
        <w:rPr>
          <w:rFonts w:ascii="Century Schoolbook" w:eastAsia="Times New Roman" w:hAnsi="Century Schoolbook" w:cs="Century Schoolbook"/>
          <w:b/>
          <w:bCs/>
          <w:color w:val="000000"/>
          <w:sz w:val="21"/>
          <w:szCs w:val="21"/>
          <w:lang w:eastAsia="ru-RU"/>
        </w:rPr>
        <w:t xml:space="preserve">Ценности. </w:t>
      </w:r>
      <w:r w:rsidRPr="001D268A">
        <w:rPr>
          <w:rFonts w:ascii="Century Schoolbook" w:eastAsia="Times New Roman" w:hAnsi="Century Schoolbook" w:cs="Century Schoolbook"/>
          <w:color w:val="000000"/>
          <w:sz w:val="21"/>
          <w:szCs w:val="21"/>
          <w:lang w:eastAsia="ru-RU"/>
        </w:rPr>
        <w:t>Примет активное участие в беседе о строении планеты Земля, проявит ин</w:t>
      </w:r>
      <w:r w:rsidRPr="001D268A">
        <w:rPr>
          <w:rFonts w:ascii="Century Schoolbook" w:eastAsia="Times New Roman" w:hAnsi="Century Schoolbook" w:cs="Century Schoolbook"/>
          <w:color w:val="000000"/>
          <w:sz w:val="21"/>
          <w:szCs w:val="21"/>
          <w:lang w:eastAsia="ru-RU"/>
        </w:rPr>
        <w:softHyphen/>
        <w:t>терес к чтению книг о коли</w:t>
      </w:r>
      <w:r w:rsidRPr="001D268A">
        <w:rPr>
          <w:rFonts w:ascii="Century Schoolbook" w:eastAsia="Times New Roman" w:hAnsi="Century Schoolbook" w:cs="Century Schoolbook"/>
          <w:color w:val="000000"/>
          <w:sz w:val="21"/>
          <w:szCs w:val="21"/>
          <w:lang w:eastAsia="ru-RU"/>
        </w:rPr>
        <w:softHyphen/>
        <w:t>честве языков на Земле и лю</w:t>
      </w:r>
      <w:r w:rsidRPr="001D268A">
        <w:rPr>
          <w:rFonts w:ascii="Century Schoolbook" w:eastAsia="Times New Roman" w:hAnsi="Century Schoolbook" w:cs="Century Schoolbook"/>
          <w:color w:val="000000"/>
          <w:sz w:val="21"/>
          <w:szCs w:val="21"/>
          <w:lang w:eastAsia="ru-RU"/>
        </w:rPr>
        <w:softHyphen/>
        <w:t>дей, говорящих на этих язы</w:t>
      </w:r>
      <w:r w:rsidRPr="001D268A">
        <w:rPr>
          <w:rFonts w:ascii="Century Schoolbook" w:eastAsia="Times New Roman" w:hAnsi="Century Schoolbook" w:cs="Century Schoolbook"/>
          <w:color w:val="000000"/>
          <w:sz w:val="21"/>
          <w:szCs w:val="21"/>
          <w:lang w:eastAsia="ru-RU"/>
        </w:rPr>
        <w:softHyphen/>
        <w:t>ках</w:t>
      </w:r>
    </w:p>
    <w:p w:rsidR="001D268A" w:rsidRPr="00622B5F" w:rsidRDefault="001D268A" w:rsidP="001D268A">
      <w:pPr>
        <w:jc w:val="center"/>
      </w:pPr>
    </w:p>
    <w:p w:rsidR="001D268A" w:rsidRPr="001D268A" w:rsidRDefault="001D268A" w:rsidP="00291B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8A">
        <w:rPr>
          <w:rFonts w:ascii="Century Schoolbook" w:eastAsia="Times New Roman" w:hAnsi="Century Schoolbook" w:cs="Century Schoolbook"/>
          <w:b/>
          <w:bCs/>
          <w:color w:val="000000"/>
          <w:sz w:val="21"/>
          <w:szCs w:val="21"/>
          <w:lang w:eastAsia="ru-RU"/>
        </w:rPr>
        <w:t>ХОД УРОКА</w:t>
      </w:r>
    </w:p>
    <w:p w:rsidR="001D268A" w:rsidRPr="001D268A" w:rsidRDefault="001D268A" w:rsidP="001D268A">
      <w:pPr>
        <w:pStyle w:val="a3"/>
        <w:numPr>
          <w:ilvl w:val="0"/>
          <w:numId w:val="13"/>
        </w:numPr>
        <w:spacing w:after="0" w:line="240" w:lineRule="auto"/>
        <w:rPr>
          <w:rFonts w:ascii="Century Schoolbook" w:eastAsia="Times New Roman" w:hAnsi="Century Schoolbook" w:cs="Century Schoolbook"/>
          <w:b/>
          <w:bCs/>
          <w:color w:val="000000"/>
          <w:sz w:val="21"/>
          <w:szCs w:val="21"/>
          <w:lang w:eastAsia="ru-RU"/>
        </w:rPr>
      </w:pPr>
      <w:r w:rsidRPr="001D268A">
        <w:rPr>
          <w:rFonts w:ascii="Century Schoolbook" w:eastAsia="Times New Roman" w:hAnsi="Century Schoolbook" w:cs="Century Schoolbook"/>
          <w:b/>
          <w:bCs/>
          <w:color w:val="000000"/>
          <w:sz w:val="21"/>
          <w:szCs w:val="21"/>
          <w:lang w:eastAsia="ru-RU"/>
        </w:rPr>
        <w:t>Организационный момент.</w:t>
      </w:r>
    </w:p>
    <w:p w:rsidR="001D268A" w:rsidRPr="001D268A" w:rsidRDefault="00291B3E" w:rsidP="00291B3E">
      <w:pPr>
        <w:spacing w:after="0" w:line="240" w:lineRule="auto"/>
        <w:ind w:left="360"/>
        <w:rPr>
          <w:rFonts w:ascii="Century Schoolbook" w:eastAsia="Times New Roman" w:hAnsi="Century Schoolbook" w:cs="Century Schoolbook"/>
          <w:b/>
          <w:bCs/>
          <w:color w:val="000000"/>
          <w:sz w:val="21"/>
          <w:szCs w:val="21"/>
          <w:lang w:eastAsia="ru-RU"/>
        </w:rPr>
      </w:pPr>
      <w:r>
        <w:rPr>
          <w:rFonts w:ascii="Century Schoolbook" w:eastAsia="Times New Roman" w:hAnsi="Century Schoolbook" w:cs="Century Schoolbook"/>
          <w:b/>
          <w:bCs/>
          <w:color w:val="000000"/>
          <w:sz w:val="21"/>
          <w:szCs w:val="21"/>
          <w:lang w:eastAsia="ru-RU"/>
        </w:rPr>
        <w:t xml:space="preserve"> </w:t>
      </w:r>
      <w:r w:rsidR="001D268A" w:rsidRPr="001D268A">
        <w:rPr>
          <w:rFonts w:ascii="Century Schoolbook" w:eastAsia="Times New Roman" w:hAnsi="Century Schoolbook" w:cs="Century Schoolbook"/>
          <w:b/>
          <w:bCs/>
          <w:color w:val="000000"/>
          <w:sz w:val="21"/>
          <w:szCs w:val="21"/>
          <w:lang w:eastAsia="ru-RU"/>
        </w:rPr>
        <w:t>Опрос.</w:t>
      </w:r>
    </w:p>
    <w:p w:rsidR="001D268A" w:rsidRPr="001D268A" w:rsidRDefault="001D268A" w:rsidP="001D268A">
      <w:pPr>
        <w:pStyle w:val="a3"/>
        <w:numPr>
          <w:ilvl w:val="0"/>
          <w:numId w:val="14"/>
        </w:numPr>
        <w:spacing w:after="0" w:line="240" w:lineRule="auto"/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</w:pPr>
      <w:r w:rsidRPr="001D268A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Учащиеся читают самостоятельно составленные ими тексты о животных.</w:t>
      </w:r>
    </w:p>
    <w:p w:rsidR="001D268A" w:rsidRPr="001D268A" w:rsidRDefault="001D268A" w:rsidP="001D268A">
      <w:pPr>
        <w:pStyle w:val="a3"/>
        <w:numPr>
          <w:ilvl w:val="0"/>
          <w:numId w:val="14"/>
        </w:numPr>
        <w:spacing w:after="0" w:line="240" w:lineRule="auto"/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</w:pPr>
      <w:r w:rsidRPr="001D268A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Выставление и комментирование оценок.</w:t>
      </w:r>
    </w:p>
    <w:p w:rsidR="001D268A" w:rsidRPr="001D268A" w:rsidRDefault="001D268A" w:rsidP="001D268A">
      <w:pPr>
        <w:numPr>
          <w:ilvl w:val="0"/>
          <w:numId w:val="14"/>
        </w:numPr>
        <w:spacing w:after="0" w:line="240" w:lineRule="auto"/>
        <w:rPr>
          <w:rFonts w:ascii="Century Schoolbook" w:eastAsia="Times New Roman" w:hAnsi="Century Schoolbook" w:cs="Century Schoolbook"/>
          <w:b/>
          <w:bCs/>
          <w:color w:val="000000"/>
          <w:sz w:val="21"/>
          <w:szCs w:val="21"/>
          <w:lang w:eastAsia="ru-RU"/>
        </w:rPr>
      </w:pPr>
      <w:r w:rsidRPr="001D268A">
        <w:rPr>
          <w:rFonts w:ascii="Century Schoolbook" w:eastAsia="Times New Roman" w:hAnsi="Century Schoolbook" w:cs="Century Schoolbook"/>
          <w:b/>
          <w:bCs/>
          <w:color w:val="000000"/>
          <w:sz w:val="21"/>
          <w:szCs w:val="21"/>
          <w:lang w:eastAsia="ru-RU"/>
        </w:rPr>
        <w:t>Изучение новой темы.</w:t>
      </w:r>
    </w:p>
    <w:p w:rsidR="001D268A" w:rsidRPr="001D268A" w:rsidRDefault="001D268A" w:rsidP="001D268A">
      <w:pPr>
        <w:pStyle w:val="a3"/>
        <w:numPr>
          <w:ilvl w:val="0"/>
          <w:numId w:val="14"/>
        </w:numPr>
        <w:spacing w:after="0" w:line="240" w:lineRule="auto"/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</w:pPr>
      <w:r w:rsidRPr="001D268A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Введение в тему (мотивация).</w:t>
      </w:r>
    </w:p>
    <w:p w:rsidR="001D268A" w:rsidRPr="001D268A" w:rsidRDefault="001D268A" w:rsidP="001D26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8A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Учитель: Что вы знаете о строении планеты Земля? Какую часть земной поверхности занимает вода? А суша? Где мы живём?</w:t>
      </w:r>
    </w:p>
    <w:p w:rsidR="001D268A" w:rsidRPr="001D268A" w:rsidRDefault="001D268A" w:rsidP="001D26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8A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Ответы на эти вопросы вы найдёте в тексте упраж</w:t>
      </w:r>
      <w:r w:rsidRPr="001D268A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softHyphen/>
        <w:t>нения 43. В тексте встретятся сложные и составные ко</w:t>
      </w:r>
      <w:r w:rsidRPr="001D268A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softHyphen/>
        <w:t>личественные числительные. Внимательно прочитайте текст, обратите внимание на правописание количествен</w:t>
      </w:r>
      <w:r w:rsidRPr="001D268A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softHyphen/>
        <w:t>ных числительных.</w:t>
      </w:r>
    </w:p>
    <w:p w:rsidR="001D268A" w:rsidRPr="001D268A" w:rsidRDefault="001D268A" w:rsidP="001D268A">
      <w:pPr>
        <w:numPr>
          <w:ilvl w:val="0"/>
          <w:numId w:val="14"/>
        </w:numPr>
        <w:spacing w:after="0" w:line="240" w:lineRule="auto"/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</w:pPr>
      <w:r w:rsidRPr="001D268A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Организация парной работы (упр. 44, 45, 46).</w:t>
      </w:r>
    </w:p>
    <w:p w:rsidR="001D268A" w:rsidRPr="001D268A" w:rsidRDefault="001D268A" w:rsidP="001D26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8A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Учащиеся самостоятельно читают текст, беседуют о</w:t>
      </w:r>
    </w:p>
    <w:p w:rsidR="001D268A" w:rsidRPr="001D268A" w:rsidRDefault="001D268A" w:rsidP="001D26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8A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 xml:space="preserve">его </w:t>
      </w:r>
      <w:proofErr w:type="gramStart"/>
      <w:r w:rsidRPr="001D268A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содержании</w:t>
      </w:r>
      <w:proofErr w:type="gramEnd"/>
      <w:r w:rsidRPr="001D268A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 xml:space="preserve"> по вопросам упражнения 44, находят от</w:t>
      </w:r>
      <w:r w:rsidRPr="001D268A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softHyphen/>
        <w:t>веты в тексте; читают предложения упражнения 45.</w:t>
      </w:r>
    </w:p>
    <w:p w:rsidR="001D268A" w:rsidRPr="001D268A" w:rsidRDefault="001D268A" w:rsidP="001D268A">
      <w:pPr>
        <w:numPr>
          <w:ilvl w:val="0"/>
          <w:numId w:val="14"/>
        </w:numPr>
        <w:spacing w:after="0" w:line="240" w:lineRule="auto"/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</w:pPr>
      <w:r w:rsidRPr="001D268A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Проверка выполненной работы. Беседа по содержа</w:t>
      </w:r>
      <w:r w:rsidRPr="001D268A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softHyphen/>
        <w:t>нию прочитанного текста.</w:t>
      </w:r>
    </w:p>
    <w:p w:rsidR="001D268A" w:rsidRPr="001D268A" w:rsidRDefault="001D268A" w:rsidP="001D268A">
      <w:pPr>
        <w:numPr>
          <w:ilvl w:val="0"/>
          <w:numId w:val="14"/>
        </w:numPr>
        <w:spacing w:after="0" w:line="240" w:lineRule="auto"/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</w:pPr>
      <w:r w:rsidRPr="001D268A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Индивидуальное задание: составить текст по рисун</w:t>
      </w:r>
      <w:r w:rsidRPr="001D268A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softHyphen/>
        <w:t>ку, данному в начале урока (строение Земли), употребив усвоенные количественные числительные.</w:t>
      </w:r>
    </w:p>
    <w:p w:rsidR="001D268A" w:rsidRPr="001D268A" w:rsidRDefault="001D268A" w:rsidP="001D268A">
      <w:pPr>
        <w:numPr>
          <w:ilvl w:val="0"/>
          <w:numId w:val="14"/>
        </w:numPr>
        <w:spacing w:after="0" w:line="240" w:lineRule="auto"/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</w:pPr>
      <w:r w:rsidRPr="001D268A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Организация групповой работы.</w:t>
      </w:r>
    </w:p>
    <w:p w:rsidR="001D268A" w:rsidRPr="001D268A" w:rsidRDefault="001D268A" w:rsidP="001D26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8A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Учитель раздаёт каждой группе по листу бумаги фор</w:t>
      </w:r>
      <w:r w:rsidRPr="001D268A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softHyphen/>
        <w:t>мата А</w:t>
      </w:r>
      <w:proofErr w:type="gramStart"/>
      <w:r w:rsidRPr="001D268A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4</w:t>
      </w:r>
      <w:proofErr w:type="gramEnd"/>
      <w:r w:rsidRPr="001D268A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 xml:space="preserve"> и объясняет задание: прочитать упражнение 49, составить таблицу: «Мягкий знак (ь) в конце и в середине числительных».</w:t>
      </w:r>
    </w:p>
    <w:p w:rsidR="001D268A" w:rsidRPr="001D268A" w:rsidRDefault="001D268A" w:rsidP="001D268A">
      <w:pPr>
        <w:numPr>
          <w:ilvl w:val="0"/>
          <w:numId w:val="14"/>
        </w:numPr>
        <w:spacing w:after="0" w:line="240" w:lineRule="auto"/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</w:pPr>
      <w:r w:rsidRPr="001D268A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Проверка выполненной работы.</w:t>
      </w:r>
    </w:p>
    <w:p w:rsidR="001D268A" w:rsidRPr="001D268A" w:rsidRDefault="001D268A" w:rsidP="001D26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8A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Представители отдельных групп показывают таблицу и объясняют её содержание.</w:t>
      </w:r>
    </w:p>
    <w:p w:rsidR="001D268A" w:rsidRPr="001D268A" w:rsidRDefault="001D268A" w:rsidP="001D268A">
      <w:pPr>
        <w:numPr>
          <w:ilvl w:val="0"/>
          <w:numId w:val="14"/>
        </w:numPr>
        <w:spacing w:after="0" w:line="240" w:lineRule="auto"/>
        <w:rPr>
          <w:rFonts w:ascii="Century Schoolbook" w:eastAsia="Times New Roman" w:hAnsi="Century Schoolbook" w:cs="Century Schoolbook"/>
          <w:b/>
          <w:bCs/>
          <w:color w:val="000000"/>
          <w:sz w:val="21"/>
          <w:szCs w:val="21"/>
          <w:lang w:eastAsia="ru-RU"/>
        </w:rPr>
      </w:pPr>
      <w:r w:rsidRPr="001D268A">
        <w:rPr>
          <w:rFonts w:ascii="Century Schoolbook" w:eastAsia="Times New Roman" w:hAnsi="Century Schoolbook" w:cs="Century Schoolbook"/>
          <w:b/>
          <w:bCs/>
          <w:color w:val="000000"/>
          <w:sz w:val="21"/>
          <w:szCs w:val="21"/>
          <w:lang w:eastAsia="ru-RU"/>
        </w:rPr>
        <w:t>Закрепление.</w:t>
      </w:r>
    </w:p>
    <w:p w:rsidR="001D268A" w:rsidRPr="001D268A" w:rsidRDefault="001D268A" w:rsidP="001D268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8A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Фронтальное задание. Чтение текста упражнения 47 и составление вопр</w:t>
      </w:r>
      <w:r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осов к нему. Учащиеся, составив</w:t>
      </w:r>
      <w:r w:rsidRPr="001D268A">
        <w:rPr>
          <w:rFonts w:ascii="Century Schoolbook" w:hAnsi="Century Schoolbook" w:cs="Century Schoolbook"/>
          <w:sz w:val="23"/>
          <w:szCs w:val="23"/>
        </w:rPr>
        <w:t xml:space="preserve"> </w:t>
      </w:r>
      <w:proofErr w:type="gramStart"/>
      <w:r w:rsidR="002F53A1">
        <w:rPr>
          <w:rFonts w:ascii="Century Schoolbook" w:hAnsi="Century Schoolbook" w:cs="Century Schoolbook"/>
          <w:sz w:val="23"/>
          <w:szCs w:val="23"/>
          <w:lang w:val="en-US"/>
        </w:rPr>
        <w:t>e</w:t>
      </w:r>
      <w:proofErr w:type="spellStart"/>
      <w:proofErr w:type="gramEnd"/>
      <w:r w:rsidRPr="001D268A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ше</w:t>
      </w:r>
      <w:proofErr w:type="spellEnd"/>
      <w:r w:rsidRPr="001D268A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 xml:space="preserve"> вопросы, подходят к доске и записывают их. Осталь</w:t>
      </w:r>
      <w:r w:rsidRPr="001D268A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softHyphen/>
        <w:t>ные пишут в тетрадях.</w:t>
      </w:r>
    </w:p>
    <w:p w:rsidR="001D268A" w:rsidRPr="001D268A" w:rsidRDefault="001D268A" w:rsidP="00561895">
      <w:pPr>
        <w:numPr>
          <w:ilvl w:val="0"/>
          <w:numId w:val="21"/>
        </w:numPr>
        <w:spacing w:after="0" w:line="240" w:lineRule="auto"/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</w:pPr>
      <w:r w:rsidRPr="001D268A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Словарный диктант. Учитель называет числитель</w:t>
      </w:r>
      <w:r w:rsidRPr="001D268A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softHyphen/>
        <w:t>ные, данные в упражнении 50 (первые 5-6 числитель</w:t>
      </w:r>
      <w:r w:rsidRPr="001D268A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softHyphen/>
        <w:t>ных), учащиеся записывают их словами.</w:t>
      </w:r>
    </w:p>
    <w:p w:rsidR="001D268A" w:rsidRPr="001D268A" w:rsidRDefault="00291B3E" w:rsidP="00291B3E">
      <w:pPr>
        <w:spacing w:after="0" w:line="240" w:lineRule="auto"/>
        <w:rPr>
          <w:rFonts w:ascii="Century Schoolbook" w:eastAsia="Times New Roman" w:hAnsi="Century Schoolbook" w:cs="Century Schoolbook"/>
          <w:b/>
          <w:bCs/>
          <w:color w:val="000000"/>
          <w:sz w:val="21"/>
          <w:szCs w:val="21"/>
          <w:lang w:eastAsia="ru-RU"/>
        </w:rPr>
      </w:pPr>
      <w:r>
        <w:rPr>
          <w:rFonts w:ascii="Century Schoolbook" w:eastAsia="Times New Roman" w:hAnsi="Century Schoolbook" w:cs="Century Schoolbook"/>
          <w:b/>
          <w:bCs/>
          <w:color w:val="000000"/>
          <w:sz w:val="21"/>
          <w:szCs w:val="21"/>
          <w:lang w:eastAsia="ru-RU"/>
        </w:rPr>
        <w:t xml:space="preserve"> </w:t>
      </w:r>
      <w:r w:rsidR="001D268A" w:rsidRPr="001D268A">
        <w:rPr>
          <w:rFonts w:ascii="Century Schoolbook" w:eastAsia="Times New Roman" w:hAnsi="Century Schoolbook" w:cs="Century Schoolbook"/>
          <w:b/>
          <w:bCs/>
          <w:color w:val="000000"/>
          <w:sz w:val="21"/>
          <w:szCs w:val="21"/>
          <w:lang w:eastAsia="ru-RU"/>
        </w:rPr>
        <w:t>Задание на дом.</w:t>
      </w:r>
    </w:p>
    <w:p w:rsidR="001D268A" w:rsidRDefault="00291B3E" w:rsidP="00291B3E">
      <w:pPr>
        <w:spacing w:after="0" w:line="240" w:lineRule="auto"/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</w:pPr>
      <w:r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 xml:space="preserve"> </w:t>
      </w:r>
      <w:r w:rsidR="001D268A" w:rsidRPr="001D268A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Пересказать текст упражнения 47, написать упражне</w:t>
      </w:r>
      <w:r w:rsidR="001D268A" w:rsidRPr="001D268A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softHyphen/>
        <w:t>ния 45, 50.</w:t>
      </w:r>
    </w:p>
    <w:p w:rsidR="00291B3E" w:rsidRDefault="00291B3E" w:rsidP="00291B3E">
      <w:pPr>
        <w:spacing w:after="0" w:line="240" w:lineRule="auto"/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</w:pPr>
    </w:p>
    <w:p w:rsidR="00291B3E" w:rsidRDefault="00291B3E" w:rsidP="00291B3E">
      <w:pPr>
        <w:spacing w:after="0" w:line="240" w:lineRule="auto"/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</w:pPr>
    </w:p>
    <w:p w:rsidR="00291B3E" w:rsidRDefault="00291B3E" w:rsidP="00291B3E">
      <w:pPr>
        <w:spacing w:after="0" w:line="240" w:lineRule="auto"/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</w:pPr>
    </w:p>
    <w:p w:rsidR="00291B3E" w:rsidRDefault="00291B3E" w:rsidP="00291B3E">
      <w:pPr>
        <w:spacing w:after="0" w:line="240" w:lineRule="auto"/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</w:pPr>
    </w:p>
    <w:p w:rsidR="00E567DB" w:rsidRDefault="00E567DB" w:rsidP="00E567DB">
      <w:pPr>
        <w:spacing w:after="0" w:line="240" w:lineRule="auto"/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</w:pPr>
    </w:p>
    <w:p w:rsidR="00E567DB" w:rsidRPr="00D1068E" w:rsidRDefault="00E567DB" w:rsidP="00E567DB">
      <w:pPr>
        <w:pStyle w:val="a4"/>
        <w:rPr>
          <w:rFonts w:ascii="Times New Roman" w:hAnsi="Times New Roman" w:cs="Times New Roman"/>
          <w:b/>
          <w:i/>
          <w:sz w:val="28"/>
          <w:szCs w:val="28"/>
          <w:lang w:val="uz-Cyrl-UZ" w:eastAsia="ru-RU"/>
        </w:rPr>
      </w:pPr>
      <w:r w:rsidRPr="00D1068E">
        <w:rPr>
          <w:rFonts w:ascii="Times New Roman" w:hAnsi="Times New Roman" w:cs="Times New Roman"/>
          <w:b/>
          <w:i/>
          <w:sz w:val="28"/>
          <w:szCs w:val="28"/>
        </w:rPr>
        <w:t xml:space="preserve">Дата урока:__________________         </w:t>
      </w:r>
      <w:r w:rsidRPr="00D1068E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uz-Cyrl-UZ" w:eastAsia="ru-RU"/>
        </w:rPr>
        <w:t xml:space="preserve">    </w:t>
      </w:r>
      <w:r w:rsidRPr="00D1068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13FA6">
        <w:rPr>
          <w:rFonts w:ascii="Times New Roman" w:hAnsi="Times New Roman" w:cs="Times New Roman"/>
          <w:b/>
          <w:i/>
          <w:sz w:val="28"/>
          <w:szCs w:val="28"/>
        </w:rPr>
        <w:t>7</w:t>
      </w:r>
      <w:r w:rsidRPr="00D1068E">
        <w:rPr>
          <w:rFonts w:ascii="Times New Roman" w:hAnsi="Times New Roman" w:cs="Times New Roman"/>
          <w:b/>
          <w:i/>
          <w:sz w:val="28"/>
          <w:szCs w:val="28"/>
        </w:rPr>
        <w:t xml:space="preserve"> «АБ»   класс</w:t>
      </w:r>
      <w:r w:rsidRPr="00D1068E">
        <w:rPr>
          <w:rFonts w:ascii="Times New Roman" w:hAnsi="Times New Roman" w:cs="Times New Roman"/>
          <w:b/>
          <w:i/>
          <w:sz w:val="28"/>
          <w:szCs w:val="28"/>
          <w:lang w:val="uz-Cyrl-UZ"/>
        </w:rPr>
        <w:t xml:space="preserve">                               урок </w:t>
      </w:r>
    </w:p>
    <w:p w:rsidR="00E567DB" w:rsidRPr="00291B3E" w:rsidRDefault="00E567DB" w:rsidP="00E567DB">
      <w:pPr>
        <w:rPr>
          <w:rFonts w:ascii="Century Schoolbook" w:eastAsia="Times New Roman" w:hAnsi="Century Schoolbook" w:cs="Century Schoolbook"/>
          <w:b/>
          <w:color w:val="000000"/>
          <w:sz w:val="21"/>
          <w:szCs w:val="21"/>
          <w:lang w:val="uz-Cyrl-UZ" w:eastAsia="ru-RU"/>
        </w:rPr>
      </w:pPr>
      <w:r w:rsidRPr="00291B3E">
        <w:rPr>
          <w:rFonts w:ascii="Century Schoolbook" w:hAnsi="Century Schoolbook" w:cs="Century Schoolbook"/>
          <w:b/>
          <w:sz w:val="23"/>
          <w:szCs w:val="23"/>
        </w:rPr>
        <w:t xml:space="preserve">ТЕМА: </w:t>
      </w:r>
      <w:proofErr w:type="spellStart"/>
      <w:r w:rsidRPr="00291B3E">
        <w:rPr>
          <w:rFonts w:ascii="Century Schoolbook" w:hAnsi="Century Schoolbook" w:cs="Century Schoolbook"/>
          <w:b/>
          <w:i/>
          <w:iCs/>
          <w:sz w:val="23"/>
          <w:szCs w:val="23"/>
        </w:rPr>
        <w:t>Д.Н.</w:t>
      </w:r>
      <w:proofErr w:type="gramStart"/>
      <w:r w:rsidRPr="00291B3E">
        <w:rPr>
          <w:rFonts w:ascii="Century Schoolbook" w:hAnsi="Century Schoolbook" w:cs="Century Schoolbook"/>
          <w:b/>
          <w:i/>
          <w:iCs/>
          <w:sz w:val="23"/>
          <w:szCs w:val="23"/>
        </w:rPr>
        <w:t>Мамин</w:t>
      </w:r>
      <w:proofErr w:type="spellEnd"/>
      <w:r w:rsidRPr="00291B3E">
        <w:rPr>
          <w:rFonts w:ascii="Century Schoolbook" w:hAnsi="Century Schoolbook" w:cs="Century Schoolbook"/>
          <w:b/>
          <w:i/>
          <w:iCs/>
          <w:sz w:val="23"/>
          <w:szCs w:val="23"/>
        </w:rPr>
        <w:t>-Сибиряк</w:t>
      </w:r>
      <w:proofErr w:type="gramEnd"/>
      <w:r w:rsidRPr="00291B3E">
        <w:rPr>
          <w:rFonts w:ascii="Century Schoolbook" w:hAnsi="Century Schoolbook" w:cs="Century Schoolbook"/>
          <w:b/>
          <w:i/>
          <w:iCs/>
          <w:sz w:val="23"/>
          <w:szCs w:val="23"/>
        </w:rPr>
        <w:t xml:space="preserve"> «Приёмыш»</w:t>
      </w:r>
    </w:p>
    <w:p w:rsidR="00E567DB" w:rsidRPr="00E567DB" w:rsidRDefault="00E567DB" w:rsidP="00E567D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B3E">
        <w:rPr>
          <w:rFonts w:ascii="Century Schoolbook" w:eastAsia="Times New Roman" w:hAnsi="Century Schoolbook" w:cs="Century Schoolbook"/>
          <w:b/>
          <w:color w:val="000000"/>
          <w:sz w:val="23"/>
          <w:szCs w:val="23"/>
          <w:lang w:eastAsia="ru-RU"/>
        </w:rPr>
        <w:t>Цели:</w:t>
      </w:r>
      <w:proofErr w:type="gramStart"/>
      <w:r w:rsidRPr="00291B3E">
        <w:rPr>
          <w:rFonts w:ascii="Century Schoolbook" w:eastAsia="Times New Roman" w:hAnsi="Century Schoolbook" w:cs="Century Schoolbook"/>
          <w:b/>
          <w:color w:val="000000"/>
          <w:sz w:val="23"/>
          <w:szCs w:val="23"/>
          <w:lang w:eastAsia="ru-RU"/>
        </w:rPr>
        <w:t xml:space="preserve"> .</w:t>
      </w:r>
      <w:proofErr w:type="gramEnd"/>
      <w:r w:rsidRPr="00291B3E">
        <w:rPr>
          <w:rFonts w:ascii="Century Schoolbook" w:eastAsia="Times New Roman" w:hAnsi="Century Schoolbook" w:cs="Century Schoolbook"/>
          <w:b/>
          <w:color w:val="000000"/>
          <w:sz w:val="23"/>
          <w:szCs w:val="23"/>
          <w:lang w:eastAsia="ru-RU"/>
        </w:rPr>
        <w:t xml:space="preserve"> Образовательная</w:t>
      </w:r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: Познако</w:t>
      </w:r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softHyphen/>
        <w:t>мить учащихся со II частью рассказа «Приёмыш».</w:t>
      </w:r>
    </w:p>
    <w:p w:rsidR="00E567DB" w:rsidRPr="00E567DB" w:rsidRDefault="00E567DB" w:rsidP="00E567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B3E">
        <w:rPr>
          <w:rFonts w:ascii="Century Schoolbook" w:eastAsia="Times New Roman" w:hAnsi="Century Schoolbook" w:cs="Century Schoolbook"/>
          <w:b/>
          <w:color w:val="000000"/>
          <w:sz w:val="23"/>
          <w:szCs w:val="23"/>
          <w:lang w:eastAsia="ru-RU"/>
        </w:rPr>
        <w:t>2. Развивающая</w:t>
      </w:r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: Развивать на</w:t>
      </w:r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softHyphen/>
        <w:t>выки аналитического чтения, обогатить словарный запас.</w:t>
      </w:r>
    </w:p>
    <w:p w:rsidR="00E567DB" w:rsidRPr="00E567DB" w:rsidRDefault="00E567DB" w:rsidP="00E567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B3E">
        <w:rPr>
          <w:rFonts w:ascii="Century Schoolbook" w:eastAsia="Times New Roman" w:hAnsi="Century Schoolbook" w:cs="Century Schoolbook"/>
          <w:b/>
          <w:color w:val="000000"/>
          <w:sz w:val="23"/>
          <w:szCs w:val="23"/>
          <w:lang w:eastAsia="ru-RU"/>
        </w:rPr>
        <w:t>3. Воспитательная</w:t>
      </w:r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: Воспитать доброе отношение к живот</w:t>
      </w:r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softHyphen/>
        <w:t>ным.</w:t>
      </w:r>
    </w:p>
    <w:p w:rsidR="00E567DB" w:rsidRPr="00291B3E" w:rsidRDefault="00E567DB" w:rsidP="00E567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1B3E">
        <w:rPr>
          <w:rFonts w:ascii="Century Schoolbook" w:hAnsi="Century Schoolbook" w:cs="Century Schoolbook"/>
          <w:b/>
          <w:sz w:val="23"/>
          <w:szCs w:val="23"/>
        </w:rPr>
        <w:t>Ожидаемые результаты</w:t>
      </w:r>
    </w:p>
    <w:p w:rsidR="00E567DB" w:rsidRPr="00E567DB" w:rsidRDefault="00E567DB" w:rsidP="00E567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B3E">
        <w:rPr>
          <w:rFonts w:ascii="Century Schoolbook" w:eastAsia="Times New Roman" w:hAnsi="Century Schoolbook" w:cs="Century Schoolbook"/>
          <w:b/>
          <w:color w:val="000000"/>
          <w:sz w:val="23"/>
          <w:szCs w:val="23"/>
          <w:lang w:eastAsia="ru-RU"/>
        </w:rPr>
        <w:t xml:space="preserve">Знания: </w:t>
      </w:r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Учащийся сумеет от</w:t>
      </w:r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softHyphen/>
        <w:t>ветить на вопросы по содер</w:t>
      </w:r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softHyphen/>
        <w:t>жанию II части рассказа.</w:t>
      </w:r>
    </w:p>
    <w:p w:rsidR="00E567DB" w:rsidRPr="00E567DB" w:rsidRDefault="00E567DB" w:rsidP="00E567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B3E">
        <w:rPr>
          <w:rFonts w:ascii="Century Schoolbook" w:eastAsia="Times New Roman" w:hAnsi="Century Schoolbook" w:cs="Century Schoolbook"/>
          <w:b/>
          <w:color w:val="000000"/>
          <w:sz w:val="23"/>
          <w:szCs w:val="23"/>
          <w:lang w:eastAsia="ru-RU"/>
        </w:rPr>
        <w:t>Умения и навыки</w:t>
      </w:r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: Выполнит задания, связанные со II ча</w:t>
      </w:r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softHyphen/>
        <w:t>стью рассказа «Приёмыш» и проанализирует поступок ге</w:t>
      </w:r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softHyphen/>
        <w:t>роя.</w:t>
      </w:r>
    </w:p>
    <w:p w:rsidR="00E567DB" w:rsidRPr="00E567DB" w:rsidRDefault="00E567DB" w:rsidP="00E567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B3E">
        <w:rPr>
          <w:rFonts w:ascii="Century Schoolbook" w:eastAsia="Times New Roman" w:hAnsi="Century Schoolbook" w:cs="Century Schoolbook"/>
          <w:b/>
          <w:color w:val="000000"/>
          <w:sz w:val="23"/>
          <w:szCs w:val="23"/>
          <w:lang w:eastAsia="ru-RU"/>
        </w:rPr>
        <w:t>Ценности:</w:t>
      </w:r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 xml:space="preserve"> Выразит свои чув</w:t>
      </w:r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softHyphen/>
        <w:t>ства, вызванные рассказом.</w:t>
      </w:r>
    </w:p>
    <w:p w:rsidR="00E567DB" w:rsidRPr="00291B3E" w:rsidRDefault="00E567DB" w:rsidP="00E567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B3E">
        <w:rPr>
          <w:rFonts w:ascii="Century Schoolbook" w:eastAsia="Times New Roman" w:hAnsi="Century Schoolbook" w:cs="Century Schoolbook"/>
          <w:b/>
          <w:color w:val="000000"/>
          <w:sz w:val="23"/>
          <w:szCs w:val="23"/>
          <w:lang w:eastAsia="ru-RU"/>
        </w:rPr>
        <w:t>Оборудование урока</w:t>
      </w:r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:</w:t>
      </w:r>
      <w:r w:rsidR="00291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 xml:space="preserve">Презентация рассказа Д.Н. </w:t>
      </w:r>
      <w:proofErr w:type="gramStart"/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Мамина-Сибиряка</w:t>
      </w:r>
      <w:proofErr w:type="gramEnd"/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 xml:space="preserve"> «Приё</w:t>
      </w:r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softHyphen/>
        <w:t>мыш».</w:t>
      </w:r>
      <w:r w:rsidR="00291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Учебник.</w:t>
      </w:r>
    </w:p>
    <w:p w:rsidR="00E567DB" w:rsidRDefault="00E567DB" w:rsidP="00E567DB">
      <w:pPr>
        <w:spacing w:after="0" w:line="240" w:lineRule="auto"/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</w:pPr>
      <w:r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 xml:space="preserve"> </w:t>
      </w:r>
      <w:r w:rsidRPr="00E567DB"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  <w:t>Карточки по тексту.</w:t>
      </w:r>
    </w:p>
    <w:p w:rsidR="00410AB8" w:rsidRPr="00633F20" w:rsidRDefault="00410AB8" w:rsidP="00410A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03327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6122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Этапы занятия: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12233">
        <w:rPr>
          <w:rFonts w:ascii="Times New Roman" w:hAnsi="Times New Roman" w:cs="Times New Roman"/>
          <w:b/>
          <w:sz w:val="24"/>
          <w:szCs w:val="24"/>
        </w:rPr>
        <w:t>Название работы</w:t>
      </w:r>
    </w:p>
    <w:p w:rsidR="00410AB8" w:rsidRPr="00612233" w:rsidRDefault="00410AB8" w:rsidP="00410A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12233">
        <w:rPr>
          <w:rFonts w:ascii="Times New Roman" w:hAnsi="Times New Roman" w:cs="Times New Roman"/>
          <w:b/>
          <w:sz w:val="24"/>
          <w:szCs w:val="24"/>
        </w:rPr>
        <w:t>I этап: Организационный момент</w:t>
      </w:r>
    </w:p>
    <w:p w:rsidR="00410AB8" w:rsidRPr="00612233" w:rsidRDefault="00410AB8" w:rsidP="00410A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12233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612233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Pr="00612233">
        <w:rPr>
          <w:rFonts w:ascii="Times New Roman" w:hAnsi="Times New Roman" w:cs="Times New Roman"/>
          <w:b/>
          <w:sz w:val="24"/>
          <w:szCs w:val="24"/>
        </w:rPr>
        <w:t>этап</w:t>
      </w:r>
      <w:proofErr w:type="gramEnd"/>
      <w:r w:rsidRPr="00612233">
        <w:rPr>
          <w:rFonts w:ascii="Times New Roman" w:hAnsi="Times New Roman" w:cs="Times New Roman"/>
          <w:b/>
          <w:sz w:val="24"/>
          <w:szCs w:val="24"/>
        </w:rPr>
        <w:t>: Опрос пройденною материала</w:t>
      </w:r>
    </w:p>
    <w:p w:rsidR="00410AB8" w:rsidRPr="00612233" w:rsidRDefault="00410AB8" w:rsidP="00410A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12233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612233">
        <w:rPr>
          <w:rFonts w:ascii="Times New Roman" w:hAnsi="Times New Roman" w:cs="Times New Roman"/>
          <w:b/>
          <w:sz w:val="24"/>
          <w:szCs w:val="24"/>
        </w:rPr>
        <w:t>.этап: Объяснение нового материала</w:t>
      </w:r>
    </w:p>
    <w:p w:rsidR="00410AB8" w:rsidRPr="00612233" w:rsidRDefault="00410AB8" w:rsidP="00410A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12233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612233">
        <w:rPr>
          <w:rFonts w:ascii="Times New Roman" w:hAnsi="Times New Roman" w:cs="Times New Roman"/>
          <w:b/>
          <w:sz w:val="24"/>
          <w:szCs w:val="24"/>
        </w:rPr>
        <w:t xml:space="preserve">.   </w:t>
      </w:r>
      <w:proofErr w:type="spellStart"/>
      <w:proofErr w:type="gramStart"/>
      <w:r w:rsidRPr="00612233">
        <w:rPr>
          <w:rFonts w:ascii="Times New Roman" w:hAnsi="Times New Roman" w:cs="Times New Roman"/>
          <w:b/>
          <w:sz w:val="24"/>
          <w:szCs w:val="24"/>
        </w:rPr>
        <w:t>эт</w:t>
      </w:r>
      <w:proofErr w:type="spellEnd"/>
      <w:r w:rsidRPr="00612233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612233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612233">
        <w:rPr>
          <w:rFonts w:ascii="Times New Roman" w:hAnsi="Times New Roman" w:cs="Times New Roman"/>
          <w:b/>
          <w:sz w:val="24"/>
          <w:szCs w:val="24"/>
        </w:rPr>
        <w:t>: Закрепление</w:t>
      </w:r>
    </w:p>
    <w:p w:rsidR="00410AB8" w:rsidRPr="00612233" w:rsidRDefault="00410AB8" w:rsidP="00410A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12233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612233">
        <w:rPr>
          <w:rFonts w:ascii="Times New Roman" w:hAnsi="Times New Roman" w:cs="Times New Roman"/>
          <w:b/>
          <w:sz w:val="24"/>
          <w:szCs w:val="24"/>
        </w:rPr>
        <w:t>.этап: Итог урока</w:t>
      </w:r>
    </w:p>
    <w:p w:rsidR="00410AB8" w:rsidRDefault="00410AB8" w:rsidP="00410A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12233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612233">
        <w:rPr>
          <w:rFonts w:ascii="Times New Roman" w:hAnsi="Times New Roman" w:cs="Times New Roman"/>
          <w:b/>
          <w:sz w:val="24"/>
          <w:szCs w:val="24"/>
        </w:rPr>
        <w:t>.этап: Домашнее задание</w:t>
      </w:r>
    </w:p>
    <w:p w:rsidR="00410AB8" w:rsidRPr="00E567DB" w:rsidRDefault="00410AB8" w:rsidP="00E567DB">
      <w:pPr>
        <w:spacing w:after="0" w:line="240" w:lineRule="auto"/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</w:pPr>
    </w:p>
    <w:p w:rsidR="00E567DB" w:rsidRPr="00291B3E" w:rsidRDefault="00E567DB" w:rsidP="00291B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1B3E">
        <w:rPr>
          <w:rFonts w:ascii="Century Schoolbook" w:eastAsia="Times New Roman" w:hAnsi="Century Schoolbook" w:cs="Century Schoolbook"/>
          <w:b/>
          <w:color w:val="000000"/>
          <w:sz w:val="23"/>
          <w:szCs w:val="23"/>
          <w:lang w:eastAsia="ru-RU"/>
        </w:rPr>
        <w:t>ХОД УРОКА</w:t>
      </w:r>
    </w:p>
    <w:p w:rsidR="00E567DB" w:rsidRPr="00410AB8" w:rsidRDefault="00E567DB" w:rsidP="00E567D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10A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Организационный момент.</w:t>
      </w:r>
    </w:p>
    <w:p w:rsidR="00E567DB" w:rsidRPr="00410AB8" w:rsidRDefault="00E567DB" w:rsidP="00E567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0A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Опрос пройденного материала</w:t>
      </w:r>
      <w:r w:rsidRPr="00410A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567DB" w:rsidRPr="00410AB8" w:rsidRDefault="00E567DB" w:rsidP="00E567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0A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Повторение материала прошлого урока в форме групповой работы:</w:t>
      </w:r>
    </w:p>
    <w:p w:rsidR="00E567DB" w:rsidRPr="00410AB8" w:rsidRDefault="00E567DB" w:rsidP="00E567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0A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группа - составляет вопросы;</w:t>
      </w:r>
    </w:p>
    <w:p w:rsidR="00E567DB" w:rsidRPr="00410AB8" w:rsidRDefault="00E567DB" w:rsidP="00E567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0A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группа - отвечает на вопросы;</w:t>
      </w:r>
    </w:p>
    <w:p w:rsidR="00E567DB" w:rsidRPr="00410AB8" w:rsidRDefault="00E567DB" w:rsidP="00E567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0A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группа - контролирует правильность составления вопросов и ответов.</w:t>
      </w:r>
    </w:p>
    <w:p w:rsidR="00E567DB" w:rsidRPr="00410AB8" w:rsidRDefault="00E567DB" w:rsidP="00E567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0A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Работа по карточкам I части рассказа «Приёмыш».</w:t>
      </w:r>
    </w:p>
    <w:p w:rsidR="00E567DB" w:rsidRPr="00410AB8" w:rsidRDefault="00E567DB" w:rsidP="00E567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0A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10A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Объяснение нового материала</w:t>
      </w:r>
      <w:r w:rsidRPr="00410A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567DB" w:rsidRPr="00410AB8" w:rsidRDefault="00E567DB" w:rsidP="00E567DB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0A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рассказывает, что Тарас очень любит пти</w:t>
      </w:r>
      <w:r w:rsidRPr="00410A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цу и отказывается подрезать крылья «божьей твари», чтобы тот не улетел - ведь, ему и тут хорошо, перезимует</w:t>
      </w:r>
    </w:p>
    <w:p w:rsidR="00E567DB" w:rsidRPr="00410AB8" w:rsidRDefault="00E567DB" w:rsidP="00E567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A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избушке. Во время следующего визита охотник не уви</w:t>
      </w:r>
      <w:r w:rsidRPr="00410A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дел Приёмыша - лебедь после долгих колебаний улетел со стаей собратьев на зимовку в тёплые края.</w:t>
      </w:r>
    </w:p>
    <w:p w:rsidR="00E567DB" w:rsidRDefault="00E567DB" w:rsidP="00E567D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10A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Чтение учащимися II части рассказа «Приёмыш».</w:t>
      </w:r>
    </w:p>
    <w:p w:rsidR="00410AB8" w:rsidRDefault="00410AB8" w:rsidP="00E567D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10AB8" w:rsidRPr="00410AB8" w:rsidRDefault="00410AB8" w:rsidP="00E567D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567DB" w:rsidRPr="00410AB8" w:rsidRDefault="00E567DB" w:rsidP="00E567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0A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Знакомство с новыми словами и выражениями (по учебнику).</w:t>
      </w:r>
    </w:p>
    <w:p w:rsidR="00E567DB" w:rsidRDefault="00E567DB" w:rsidP="00E567D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10A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Закрепление нового материала.</w:t>
      </w:r>
    </w:p>
    <w:p w:rsidR="00410AB8" w:rsidRDefault="00410AB8" w:rsidP="00E567D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10AB8" w:rsidRPr="00410AB8" w:rsidRDefault="00410AB8" w:rsidP="00E567D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567DB" w:rsidRPr="00410AB8" w:rsidRDefault="00E567DB" w:rsidP="00E567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0A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Вопросы.</w:t>
      </w:r>
    </w:p>
    <w:p w:rsidR="00410AB8" w:rsidRDefault="00E567DB" w:rsidP="00E567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0A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случилось, что Тарас вынужден был одиноко жить у озера? </w:t>
      </w:r>
    </w:p>
    <w:p w:rsidR="00E567DB" w:rsidRPr="00410AB8" w:rsidRDefault="00E567DB" w:rsidP="00E567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0A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Чем ему были дороги </w:t>
      </w:r>
      <w:proofErr w:type="spellStart"/>
      <w:r w:rsidRPr="00410A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Соболько</w:t>
      </w:r>
      <w:proofErr w:type="spellEnd"/>
      <w:r w:rsidRPr="00410A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Приёмыш?</w:t>
      </w:r>
    </w:p>
    <w:p w:rsidR="00E567DB" w:rsidRPr="00410AB8" w:rsidRDefault="00E567DB" w:rsidP="00E567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0A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чего видно, что Тарас был очень умным и добрым человеком?</w:t>
      </w:r>
    </w:p>
    <w:p w:rsidR="00E567DB" w:rsidRPr="00410AB8" w:rsidRDefault="00E567DB" w:rsidP="00E567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0A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Понравился ли вам рассказ?</w:t>
      </w:r>
    </w:p>
    <w:p w:rsidR="00E567DB" w:rsidRPr="00410AB8" w:rsidRDefault="00E567DB" w:rsidP="00E567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0A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Какое впечатление произвёл на вас прочитанный рассказ?</w:t>
      </w:r>
    </w:p>
    <w:p w:rsidR="00E567DB" w:rsidRDefault="00E567DB" w:rsidP="00E567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0A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Чему вас научил этот рассказ?</w:t>
      </w:r>
    </w:p>
    <w:p w:rsidR="00410AB8" w:rsidRPr="00410AB8" w:rsidRDefault="00410AB8" w:rsidP="00E567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67DB" w:rsidRDefault="00E567DB" w:rsidP="00E567D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10A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Беседа учителя с учащимися на тему: </w:t>
      </w:r>
      <w:r w:rsidRPr="00410A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«Как бы вы поступили на месте Тараса? »</w:t>
      </w:r>
    </w:p>
    <w:p w:rsidR="00410AB8" w:rsidRDefault="00410AB8" w:rsidP="00E567D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10AB8" w:rsidRPr="00410AB8" w:rsidRDefault="00410AB8" w:rsidP="00E567D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567DB" w:rsidRPr="00410AB8" w:rsidRDefault="00E567DB" w:rsidP="00E567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0A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Задание на дом</w:t>
      </w:r>
      <w:r w:rsidRPr="00410A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410AB8" w:rsidRPr="00410A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Прочитайте рассказ, подготовьте </w:t>
      </w:r>
      <w:r w:rsidRPr="00410A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пересказ.</w:t>
      </w:r>
    </w:p>
    <w:p w:rsidR="00410AB8" w:rsidRDefault="00410AB8" w:rsidP="00E567DB">
      <w:pPr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</w:p>
    <w:p w:rsidR="00410AB8" w:rsidRDefault="00410AB8" w:rsidP="00E567DB">
      <w:pPr>
        <w:spacing w:after="0" w:line="240" w:lineRule="auto"/>
        <w:rPr>
          <w:rFonts w:ascii="Century Schoolbook" w:eastAsia="Times New Roman" w:hAnsi="Century Schoolbook" w:cs="Century Schoolbook"/>
          <w:color w:val="000000"/>
          <w:sz w:val="24"/>
          <w:szCs w:val="24"/>
          <w:lang w:eastAsia="ru-RU"/>
        </w:rPr>
      </w:pPr>
    </w:p>
    <w:p w:rsidR="00410AB8" w:rsidRPr="00410AB8" w:rsidRDefault="00410AB8" w:rsidP="00410AB8">
      <w:pPr>
        <w:pStyle w:val="a4"/>
        <w:rPr>
          <w:rFonts w:ascii="Times New Roman" w:hAnsi="Times New Roman" w:cs="Times New Roman"/>
          <w:b/>
          <w:i/>
          <w:sz w:val="28"/>
          <w:szCs w:val="28"/>
          <w:lang w:val="uz-Cyrl-UZ" w:eastAsia="ru-RU"/>
        </w:rPr>
      </w:pPr>
      <w:r w:rsidRPr="00D1068E">
        <w:rPr>
          <w:rFonts w:ascii="Times New Roman" w:hAnsi="Times New Roman" w:cs="Times New Roman"/>
          <w:b/>
          <w:i/>
          <w:sz w:val="28"/>
          <w:szCs w:val="28"/>
        </w:rPr>
        <w:t xml:space="preserve">Дата урока:__________________         </w:t>
      </w:r>
      <w:r w:rsidRPr="00D1068E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uz-Cyrl-UZ" w:eastAsia="ru-RU"/>
        </w:rPr>
        <w:t xml:space="preserve">    </w:t>
      </w:r>
      <w:r w:rsidRPr="00D1068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13FA6">
        <w:rPr>
          <w:rFonts w:ascii="Times New Roman" w:hAnsi="Times New Roman" w:cs="Times New Roman"/>
          <w:b/>
          <w:i/>
          <w:sz w:val="28"/>
          <w:szCs w:val="28"/>
        </w:rPr>
        <w:t>7</w:t>
      </w:r>
      <w:r w:rsidRPr="00D1068E">
        <w:rPr>
          <w:rFonts w:ascii="Times New Roman" w:hAnsi="Times New Roman" w:cs="Times New Roman"/>
          <w:b/>
          <w:i/>
          <w:sz w:val="28"/>
          <w:szCs w:val="28"/>
        </w:rPr>
        <w:t xml:space="preserve"> «АБ»   класс</w:t>
      </w:r>
      <w:r w:rsidRPr="00D1068E">
        <w:rPr>
          <w:rFonts w:ascii="Times New Roman" w:hAnsi="Times New Roman" w:cs="Times New Roman"/>
          <w:b/>
          <w:i/>
          <w:sz w:val="28"/>
          <w:szCs w:val="28"/>
          <w:lang w:val="uz-Cyrl-UZ"/>
        </w:rPr>
        <w:t xml:space="preserve">                               урок </w:t>
      </w:r>
    </w:p>
    <w:p w:rsidR="001D268A" w:rsidRPr="00622B5F" w:rsidRDefault="001D268A" w:rsidP="001D268A">
      <w:pPr>
        <w:spacing w:after="0" w:line="240" w:lineRule="auto"/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</w:pPr>
    </w:p>
    <w:p w:rsidR="001D268A" w:rsidRPr="00BD7252" w:rsidRDefault="001D268A" w:rsidP="001D268A">
      <w:pPr>
        <w:spacing w:after="0" w:line="240" w:lineRule="auto"/>
        <w:rPr>
          <w:rFonts w:ascii="Century Schoolbook" w:hAnsi="Century Schoolbook" w:cs="Century Schoolbook"/>
          <w:b/>
          <w:bCs/>
          <w:sz w:val="28"/>
          <w:szCs w:val="28"/>
        </w:rPr>
      </w:pPr>
      <w:r w:rsidRPr="00BD7252">
        <w:rPr>
          <w:rFonts w:ascii="Century Schoolbook" w:hAnsi="Century Schoolbook" w:cs="Century Schoolbook"/>
          <w:b/>
          <w:bCs/>
          <w:sz w:val="28"/>
          <w:szCs w:val="28"/>
        </w:rPr>
        <w:t>ТЕМА 5. Как сказать о количестве предметов? (Продолжение)</w:t>
      </w:r>
    </w:p>
    <w:p w:rsidR="00410AB8" w:rsidRDefault="00410AB8" w:rsidP="001D268A">
      <w:pPr>
        <w:spacing w:after="0" w:line="240" w:lineRule="auto"/>
        <w:rPr>
          <w:rFonts w:ascii="Century Schoolbook" w:hAnsi="Century Schoolbook" w:cs="Century Schoolbook"/>
          <w:b/>
          <w:bCs/>
          <w:sz w:val="21"/>
          <w:szCs w:val="21"/>
        </w:rPr>
      </w:pPr>
    </w:p>
    <w:p w:rsidR="00410AB8" w:rsidRPr="00633F20" w:rsidRDefault="00410AB8" w:rsidP="00410A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03327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6122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Этапы занятия: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12233">
        <w:rPr>
          <w:rFonts w:ascii="Times New Roman" w:hAnsi="Times New Roman" w:cs="Times New Roman"/>
          <w:b/>
          <w:sz w:val="24"/>
          <w:szCs w:val="24"/>
        </w:rPr>
        <w:t>Название работы</w:t>
      </w:r>
    </w:p>
    <w:p w:rsidR="00410AB8" w:rsidRPr="00612233" w:rsidRDefault="00410AB8" w:rsidP="00410A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12233">
        <w:rPr>
          <w:rFonts w:ascii="Times New Roman" w:hAnsi="Times New Roman" w:cs="Times New Roman"/>
          <w:b/>
          <w:sz w:val="24"/>
          <w:szCs w:val="24"/>
        </w:rPr>
        <w:t>I этап: Организационный момент</w:t>
      </w:r>
    </w:p>
    <w:p w:rsidR="00410AB8" w:rsidRPr="00612233" w:rsidRDefault="00410AB8" w:rsidP="00410A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12233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612233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Pr="00612233">
        <w:rPr>
          <w:rFonts w:ascii="Times New Roman" w:hAnsi="Times New Roman" w:cs="Times New Roman"/>
          <w:b/>
          <w:sz w:val="24"/>
          <w:szCs w:val="24"/>
        </w:rPr>
        <w:t>этап</w:t>
      </w:r>
      <w:proofErr w:type="gramEnd"/>
      <w:r w:rsidRPr="00612233">
        <w:rPr>
          <w:rFonts w:ascii="Times New Roman" w:hAnsi="Times New Roman" w:cs="Times New Roman"/>
          <w:b/>
          <w:sz w:val="24"/>
          <w:szCs w:val="24"/>
        </w:rPr>
        <w:t>: Опрос пройденною материала</w:t>
      </w:r>
    </w:p>
    <w:p w:rsidR="00410AB8" w:rsidRPr="00612233" w:rsidRDefault="00410AB8" w:rsidP="00410A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12233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612233">
        <w:rPr>
          <w:rFonts w:ascii="Times New Roman" w:hAnsi="Times New Roman" w:cs="Times New Roman"/>
          <w:b/>
          <w:sz w:val="24"/>
          <w:szCs w:val="24"/>
        </w:rPr>
        <w:t>.этап: Объяснение нового материала</w:t>
      </w:r>
    </w:p>
    <w:p w:rsidR="00410AB8" w:rsidRPr="00612233" w:rsidRDefault="00410AB8" w:rsidP="00410A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12233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612233">
        <w:rPr>
          <w:rFonts w:ascii="Times New Roman" w:hAnsi="Times New Roman" w:cs="Times New Roman"/>
          <w:b/>
          <w:sz w:val="24"/>
          <w:szCs w:val="24"/>
        </w:rPr>
        <w:t xml:space="preserve">.   </w:t>
      </w:r>
      <w:proofErr w:type="spellStart"/>
      <w:proofErr w:type="gramStart"/>
      <w:r w:rsidRPr="00612233">
        <w:rPr>
          <w:rFonts w:ascii="Times New Roman" w:hAnsi="Times New Roman" w:cs="Times New Roman"/>
          <w:b/>
          <w:sz w:val="24"/>
          <w:szCs w:val="24"/>
        </w:rPr>
        <w:t>эт</w:t>
      </w:r>
      <w:proofErr w:type="spellEnd"/>
      <w:r w:rsidRPr="00612233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612233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612233">
        <w:rPr>
          <w:rFonts w:ascii="Times New Roman" w:hAnsi="Times New Roman" w:cs="Times New Roman"/>
          <w:b/>
          <w:sz w:val="24"/>
          <w:szCs w:val="24"/>
        </w:rPr>
        <w:t>: Закрепление</w:t>
      </w:r>
    </w:p>
    <w:p w:rsidR="00410AB8" w:rsidRPr="00612233" w:rsidRDefault="00410AB8" w:rsidP="00410A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12233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612233">
        <w:rPr>
          <w:rFonts w:ascii="Times New Roman" w:hAnsi="Times New Roman" w:cs="Times New Roman"/>
          <w:b/>
          <w:sz w:val="24"/>
          <w:szCs w:val="24"/>
        </w:rPr>
        <w:t>.этап: Итог урока</w:t>
      </w:r>
    </w:p>
    <w:p w:rsidR="00410AB8" w:rsidRDefault="00410AB8" w:rsidP="00410A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12233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612233">
        <w:rPr>
          <w:rFonts w:ascii="Times New Roman" w:hAnsi="Times New Roman" w:cs="Times New Roman"/>
          <w:b/>
          <w:sz w:val="24"/>
          <w:szCs w:val="24"/>
        </w:rPr>
        <w:t>.этап: Домашнее задание</w:t>
      </w:r>
    </w:p>
    <w:p w:rsidR="00410AB8" w:rsidRDefault="00410AB8" w:rsidP="001D268A">
      <w:pPr>
        <w:spacing w:after="0" w:line="240" w:lineRule="auto"/>
        <w:rPr>
          <w:rFonts w:ascii="Century Schoolbook" w:hAnsi="Century Schoolbook" w:cs="Century Schoolbook"/>
          <w:b/>
          <w:bCs/>
          <w:sz w:val="21"/>
          <w:szCs w:val="21"/>
        </w:rPr>
      </w:pPr>
    </w:p>
    <w:p w:rsidR="00410AB8" w:rsidRDefault="00410AB8" w:rsidP="001D268A">
      <w:pPr>
        <w:spacing w:after="0" w:line="240" w:lineRule="auto"/>
        <w:rPr>
          <w:rFonts w:ascii="Century Schoolbook" w:hAnsi="Century Schoolbook" w:cs="Century Schoolbook"/>
          <w:b/>
          <w:bCs/>
          <w:sz w:val="21"/>
          <w:szCs w:val="21"/>
        </w:rPr>
      </w:pPr>
    </w:p>
    <w:p w:rsidR="00410AB8" w:rsidRDefault="00410AB8" w:rsidP="001D268A">
      <w:pPr>
        <w:spacing w:after="0" w:line="240" w:lineRule="auto"/>
        <w:rPr>
          <w:rFonts w:ascii="Century Schoolbook" w:hAnsi="Century Schoolbook" w:cs="Century Schoolbook"/>
          <w:b/>
          <w:bCs/>
          <w:sz w:val="21"/>
          <w:szCs w:val="21"/>
        </w:rPr>
      </w:pPr>
    </w:p>
    <w:p w:rsidR="00410AB8" w:rsidRPr="00410AB8" w:rsidRDefault="00410AB8" w:rsidP="001D268A">
      <w:pPr>
        <w:spacing w:after="0" w:line="240" w:lineRule="auto"/>
        <w:rPr>
          <w:rFonts w:ascii="Century Schoolbook" w:hAnsi="Century Schoolbook" w:cs="Century Schoolbook"/>
          <w:b/>
          <w:bCs/>
          <w:sz w:val="21"/>
          <w:szCs w:val="21"/>
        </w:rPr>
      </w:pPr>
    </w:p>
    <w:p w:rsidR="001D268A" w:rsidRPr="00410AB8" w:rsidRDefault="001D268A" w:rsidP="00410A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AB8">
        <w:rPr>
          <w:rFonts w:ascii="Century Schoolbook" w:eastAsia="Times New Roman" w:hAnsi="Century Schoolbook" w:cs="Century Schoolbook"/>
          <w:b/>
          <w:bCs/>
          <w:color w:val="000000"/>
          <w:sz w:val="24"/>
          <w:szCs w:val="24"/>
          <w:lang w:eastAsia="ru-RU"/>
        </w:rPr>
        <w:t>ХОД УРОКА</w:t>
      </w:r>
    </w:p>
    <w:p w:rsidR="001D268A" w:rsidRPr="001D268A" w:rsidRDefault="00410AB8" w:rsidP="00410AB8">
      <w:pPr>
        <w:pStyle w:val="a3"/>
        <w:spacing w:after="0" w:line="240" w:lineRule="auto"/>
        <w:ind w:left="0"/>
        <w:rPr>
          <w:rFonts w:ascii="Century Schoolbook" w:eastAsia="Times New Roman" w:hAnsi="Century Schoolbook" w:cs="Century Schoolbook"/>
          <w:b/>
          <w:bCs/>
          <w:color w:val="000000"/>
          <w:sz w:val="21"/>
          <w:szCs w:val="21"/>
          <w:lang w:eastAsia="ru-RU"/>
        </w:rPr>
      </w:pPr>
      <w:r>
        <w:rPr>
          <w:rFonts w:ascii="Century Schoolbook" w:eastAsia="Times New Roman" w:hAnsi="Century Schoolbook" w:cs="Century Schoolbook"/>
          <w:b/>
          <w:bCs/>
          <w:color w:val="000000"/>
          <w:sz w:val="21"/>
          <w:szCs w:val="21"/>
          <w:lang w:eastAsia="ru-RU"/>
        </w:rPr>
        <w:t xml:space="preserve">      </w:t>
      </w:r>
      <w:r w:rsidR="001D268A" w:rsidRPr="001D268A">
        <w:rPr>
          <w:rFonts w:ascii="Century Schoolbook" w:eastAsia="Times New Roman" w:hAnsi="Century Schoolbook" w:cs="Century Schoolbook"/>
          <w:b/>
          <w:bCs/>
          <w:color w:val="000000"/>
          <w:sz w:val="21"/>
          <w:szCs w:val="21"/>
          <w:lang w:eastAsia="ru-RU"/>
        </w:rPr>
        <w:t>Организационный момент.</w:t>
      </w:r>
    </w:p>
    <w:p w:rsidR="001D268A" w:rsidRPr="001D268A" w:rsidRDefault="00410AB8" w:rsidP="00410AB8">
      <w:pPr>
        <w:spacing w:after="0" w:line="240" w:lineRule="auto"/>
        <w:ind w:left="360"/>
        <w:rPr>
          <w:rFonts w:ascii="Century Schoolbook" w:eastAsia="Times New Roman" w:hAnsi="Century Schoolbook" w:cs="Century Schoolbook"/>
          <w:b/>
          <w:bCs/>
          <w:color w:val="000000"/>
          <w:sz w:val="21"/>
          <w:szCs w:val="21"/>
          <w:lang w:eastAsia="ru-RU"/>
        </w:rPr>
      </w:pPr>
      <w:r>
        <w:rPr>
          <w:rFonts w:ascii="Century Schoolbook" w:eastAsia="Times New Roman" w:hAnsi="Century Schoolbook" w:cs="Century Schoolbook"/>
          <w:b/>
          <w:bCs/>
          <w:color w:val="000000"/>
          <w:sz w:val="21"/>
          <w:szCs w:val="21"/>
          <w:lang w:eastAsia="ru-RU"/>
        </w:rPr>
        <w:t xml:space="preserve"> </w:t>
      </w:r>
      <w:r w:rsidR="001D268A" w:rsidRPr="001D268A">
        <w:rPr>
          <w:rFonts w:ascii="Century Schoolbook" w:eastAsia="Times New Roman" w:hAnsi="Century Schoolbook" w:cs="Century Schoolbook"/>
          <w:b/>
          <w:bCs/>
          <w:color w:val="000000"/>
          <w:sz w:val="21"/>
          <w:szCs w:val="21"/>
          <w:lang w:eastAsia="ru-RU"/>
        </w:rPr>
        <w:t>Опрос.</w:t>
      </w:r>
    </w:p>
    <w:p w:rsidR="001D268A" w:rsidRPr="00410AB8" w:rsidRDefault="001D268A" w:rsidP="001D26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A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Проверка домашнего задания. Пересказ учащимися составленных ими текстов об атмосфере, чтение текстов упражнений 45, 50.</w:t>
      </w:r>
    </w:p>
    <w:p w:rsidR="001D268A" w:rsidRPr="00410AB8" w:rsidRDefault="001D268A" w:rsidP="001D26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A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Выставление и комментирование оценок.</w:t>
      </w:r>
    </w:p>
    <w:p w:rsidR="001D268A" w:rsidRPr="00410AB8" w:rsidRDefault="00410AB8" w:rsidP="00410AB8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10A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1D268A" w:rsidRPr="00410A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Изучение новой темы.</w:t>
      </w:r>
    </w:p>
    <w:p w:rsidR="001D268A" w:rsidRPr="00410AB8" w:rsidRDefault="001D268A" w:rsidP="001D26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A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Организация фронтальной работы. Аналитическая беседа по таблице «Склонение числительных 40, 90, 100; 50-80; 200-900»:</w:t>
      </w:r>
    </w:p>
    <w:p w:rsidR="001D268A" w:rsidRPr="00410AB8" w:rsidRDefault="00E567DB" w:rsidP="00E567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0A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D268A" w:rsidRPr="00410A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каких падежах числительные 40, 90, 100 имеют одинаковые окончания?</w:t>
      </w:r>
    </w:p>
    <w:p w:rsidR="001D268A" w:rsidRPr="00410AB8" w:rsidRDefault="00E567DB" w:rsidP="00E567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0A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D268A" w:rsidRPr="00410A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изменяются при склонении части сложного числительного?</w:t>
      </w:r>
    </w:p>
    <w:p w:rsidR="001D268A" w:rsidRPr="00410AB8" w:rsidRDefault="00E567DB" w:rsidP="00E567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0A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D268A" w:rsidRPr="00410A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каких падежах у числительных 50-80 одинако</w:t>
      </w:r>
      <w:r w:rsidR="001D268A" w:rsidRPr="00410A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вые окончания?</w:t>
      </w:r>
    </w:p>
    <w:p w:rsidR="001D268A" w:rsidRPr="00410AB8" w:rsidRDefault="00E567DB" w:rsidP="00E567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0A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D268A" w:rsidRPr="00410A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Какое окончание в творительном падеже?</w:t>
      </w:r>
    </w:p>
    <w:p w:rsidR="001D268A" w:rsidRPr="00410AB8" w:rsidRDefault="00E567DB" w:rsidP="00E567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0A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D268A" w:rsidRPr="00410A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изменяются при склонении части сложных числительных 500-900?</w:t>
      </w:r>
    </w:p>
    <w:p w:rsidR="001D268A" w:rsidRDefault="00E567DB" w:rsidP="00E567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0A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D268A" w:rsidRPr="00410A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изменяются при склонении составные числи</w:t>
      </w:r>
      <w:r w:rsidR="001D268A" w:rsidRPr="00410A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тельные?</w:t>
      </w:r>
    </w:p>
    <w:p w:rsidR="00410AB8" w:rsidRDefault="00410AB8" w:rsidP="00E567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AB8" w:rsidRPr="00410AB8" w:rsidRDefault="00410AB8" w:rsidP="00E567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AB8" w:rsidRPr="00410AB8" w:rsidRDefault="00633F20" w:rsidP="00633F20">
      <w:pPr>
        <w:pStyle w:val="2"/>
        <w:numPr>
          <w:ilvl w:val="0"/>
          <w:numId w:val="27"/>
        </w:numPr>
        <w:shd w:val="clear" w:color="auto" w:fill="auto"/>
        <w:tabs>
          <w:tab w:val="left" w:pos="726"/>
        </w:tabs>
        <w:ind w:left="40" w:right="20" w:firstLine="340"/>
        <w:rPr>
          <w:rFonts w:ascii="Times New Roman" w:hAnsi="Times New Roman" w:cs="Times New Roman"/>
          <w:sz w:val="24"/>
          <w:szCs w:val="24"/>
        </w:rPr>
      </w:pPr>
      <w:r w:rsidRPr="00410AB8">
        <w:rPr>
          <w:rFonts w:ascii="Times New Roman" w:hAnsi="Times New Roman" w:cs="Times New Roman"/>
          <w:color w:val="000000"/>
          <w:sz w:val="24"/>
          <w:szCs w:val="24"/>
        </w:rPr>
        <w:t xml:space="preserve">Организация парной работы. </w:t>
      </w:r>
    </w:p>
    <w:p w:rsidR="00633F20" w:rsidRPr="00410AB8" w:rsidRDefault="00410AB8" w:rsidP="00410AB8">
      <w:pPr>
        <w:pStyle w:val="2"/>
        <w:shd w:val="clear" w:color="auto" w:fill="auto"/>
        <w:tabs>
          <w:tab w:val="left" w:pos="726"/>
        </w:tabs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633F20" w:rsidRPr="00410AB8">
        <w:rPr>
          <w:rFonts w:ascii="Times New Roman" w:hAnsi="Times New Roman" w:cs="Times New Roman"/>
          <w:color w:val="000000"/>
          <w:sz w:val="24"/>
          <w:szCs w:val="24"/>
        </w:rPr>
        <w:t>Собеседники пооче</w:t>
      </w:r>
      <w:r w:rsidR="00633F20" w:rsidRPr="00410AB8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рёдно задают друг другу вопросы </w:t>
      </w:r>
      <w:r w:rsidR="00633F20" w:rsidRPr="00410AB8">
        <w:rPr>
          <w:rFonts w:ascii="Times New Roman" w:hAnsi="Times New Roman" w:cs="Times New Roman"/>
          <w:b/>
          <w:color w:val="000000"/>
          <w:sz w:val="24"/>
          <w:szCs w:val="24"/>
        </w:rPr>
        <w:t>упражнения 52</w:t>
      </w:r>
      <w:r w:rsidR="00633F20" w:rsidRPr="00410AB8">
        <w:rPr>
          <w:rFonts w:ascii="Times New Roman" w:hAnsi="Times New Roman" w:cs="Times New Roman"/>
          <w:color w:val="000000"/>
          <w:sz w:val="24"/>
          <w:szCs w:val="24"/>
        </w:rPr>
        <w:t xml:space="preserve"> и отве</w:t>
      </w:r>
      <w:r w:rsidR="00633F20" w:rsidRPr="00410AB8">
        <w:rPr>
          <w:rFonts w:ascii="Times New Roman" w:hAnsi="Times New Roman" w:cs="Times New Roman"/>
          <w:color w:val="000000"/>
          <w:sz w:val="24"/>
          <w:szCs w:val="24"/>
        </w:rPr>
        <w:softHyphen/>
        <w:t>чают на них.</w:t>
      </w:r>
    </w:p>
    <w:p w:rsidR="00410AB8" w:rsidRPr="00410AB8" w:rsidRDefault="00633F20" w:rsidP="00633F20">
      <w:pPr>
        <w:pStyle w:val="2"/>
        <w:numPr>
          <w:ilvl w:val="0"/>
          <w:numId w:val="27"/>
        </w:numPr>
        <w:shd w:val="clear" w:color="auto" w:fill="auto"/>
        <w:tabs>
          <w:tab w:val="left" w:pos="731"/>
        </w:tabs>
        <w:ind w:left="40" w:right="20" w:firstLine="340"/>
        <w:rPr>
          <w:rFonts w:ascii="Times New Roman" w:hAnsi="Times New Roman" w:cs="Times New Roman"/>
          <w:sz w:val="24"/>
          <w:szCs w:val="24"/>
        </w:rPr>
      </w:pPr>
      <w:r w:rsidRPr="00410AB8">
        <w:rPr>
          <w:rFonts w:ascii="Times New Roman" w:hAnsi="Times New Roman" w:cs="Times New Roman"/>
          <w:color w:val="000000"/>
          <w:sz w:val="24"/>
          <w:szCs w:val="24"/>
        </w:rPr>
        <w:t xml:space="preserve">Организация групповой работы. </w:t>
      </w:r>
    </w:p>
    <w:p w:rsidR="00633F20" w:rsidRPr="00410AB8" w:rsidRDefault="00633F20" w:rsidP="00633F20">
      <w:pPr>
        <w:pStyle w:val="2"/>
        <w:numPr>
          <w:ilvl w:val="0"/>
          <w:numId w:val="27"/>
        </w:numPr>
        <w:shd w:val="clear" w:color="auto" w:fill="auto"/>
        <w:tabs>
          <w:tab w:val="left" w:pos="731"/>
        </w:tabs>
        <w:ind w:left="40" w:right="20" w:firstLine="340"/>
        <w:rPr>
          <w:rFonts w:ascii="Times New Roman" w:hAnsi="Times New Roman" w:cs="Times New Roman"/>
          <w:sz w:val="24"/>
          <w:szCs w:val="24"/>
        </w:rPr>
      </w:pPr>
      <w:r w:rsidRPr="00410AB8">
        <w:rPr>
          <w:rFonts w:ascii="Times New Roman" w:hAnsi="Times New Roman" w:cs="Times New Roman"/>
          <w:color w:val="000000"/>
          <w:sz w:val="24"/>
          <w:szCs w:val="24"/>
        </w:rPr>
        <w:t>Задание: прочи</w:t>
      </w:r>
      <w:r w:rsidRPr="00410AB8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тать текст </w:t>
      </w:r>
      <w:r w:rsidRPr="00410AB8">
        <w:rPr>
          <w:rFonts w:ascii="Times New Roman" w:hAnsi="Times New Roman" w:cs="Times New Roman"/>
          <w:b/>
          <w:color w:val="000000"/>
          <w:sz w:val="24"/>
          <w:szCs w:val="24"/>
        </w:rPr>
        <w:t>упражнения 53</w:t>
      </w:r>
      <w:r w:rsidRPr="00410AB8">
        <w:rPr>
          <w:rFonts w:ascii="Times New Roman" w:hAnsi="Times New Roman" w:cs="Times New Roman"/>
          <w:color w:val="000000"/>
          <w:sz w:val="24"/>
          <w:szCs w:val="24"/>
        </w:rPr>
        <w:t xml:space="preserve"> и, опираясь на его содержа</w:t>
      </w:r>
      <w:r w:rsidRPr="00410AB8">
        <w:rPr>
          <w:rFonts w:ascii="Times New Roman" w:hAnsi="Times New Roman" w:cs="Times New Roman"/>
          <w:color w:val="000000"/>
          <w:sz w:val="24"/>
          <w:szCs w:val="24"/>
        </w:rPr>
        <w:softHyphen/>
        <w:t>ние, ответить на вопросы упражнения 54. В процессе вы</w:t>
      </w:r>
      <w:r w:rsidRPr="00410AB8">
        <w:rPr>
          <w:rFonts w:ascii="Times New Roman" w:hAnsi="Times New Roman" w:cs="Times New Roman"/>
          <w:color w:val="000000"/>
          <w:sz w:val="24"/>
          <w:szCs w:val="24"/>
        </w:rPr>
        <w:softHyphen/>
        <w:t>полнения задания учитель наблюдает за работой групп. Если учащиеся в процессе чтения допускают ошибки в употреблении падежных окончаний числительных, учи</w:t>
      </w:r>
      <w:r w:rsidRPr="00410AB8">
        <w:rPr>
          <w:rFonts w:ascii="Times New Roman" w:hAnsi="Times New Roman" w:cs="Times New Roman"/>
          <w:color w:val="000000"/>
          <w:sz w:val="24"/>
          <w:szCs w:val="24"/>
        </w:rPr>
        <w:softHyphen/>
        <w:t>тель помогает им определить падеж по таблице.</w:t>
      </w:r>
    </w:p>
    <w:p w:rsidR="00410AB8" w:rsidRPr="00410AB8" w:rsidRDefault="00410AB8" w:rsidP="00410AB8">
      <w:pPr>
        <w:pStyle w:val="2"/>
        <w:shd w:val="clear" w:color="auto" w:fill="auto"/>
        <w:tabs>
          <w:tab w:val="left" w:pos="731"/>
        </w:tabs>
        <w:ind w:right="20"/>
        <w:rPr>
          <w:rFonts w:ascii="Times New Roman" w:hAnsi="Times New Roman" w:cs="Times New Roman"/>
          <w:sz w:val="24"/>
          <w:szCs w:val="24"/>
        </w:rPr>
      </w:pPr>
    </w:p>
    <w:p w:rsidR="00633F20" w:rsidRPr="00410AB8" w:rsidRDefault="00633F20" w:rsidP="00633F20">
      <w:pPr>
        <w:pStyle w:val="2"/>
        <w:numPr>
          <w:ilvl w:val="0"/>
          <w:numId w:val="27"/>
        </w:numPr>
        <w:shd w:val="clear" w:color="auto" w:fill="auto"/>
        <w:tabs>
          <w:tab w:val="left" w:pos="663"/>
        </w:tabs>
        <w:ind w:left="40" w:firstLine="340"/>
        <w:rPr>
          <w:rFonts w:ascii="Times New Roman" w:hAnsi="Times New Roman" w:cs="Times New Roman"/>
          <w:sz w:val="24"/>
          <w:szCs w:val="24"/>
        </w:rPr>
      </w:pPr>
      <w:r w:rsidRPr="00410AB8">
        <w:rPr>
          <w:rFonts w:ascii="Times New Roman" w:hAnsi="Times New Roman" w:cs="Times New Roman"/>
          <w:color w:val="000000"/>
          <w:sz w:val="24"/>
          <w:szCs w:val="24"/>
        </w:rPr>
        <w:t>Проверка выполненной работы.</w:t>
      </w:r>
    </w:p>
    <w:p w:rsidR="00633F20" w:rsidRPr="00410AB8" w:rsidRDefault="00633F20" w:rsidP="00633F20">
      <w:pPr>
        <w:pStyle w:val="2"/>
        <w:numPr>
          <w:ilvl w:val="0"/>
          <w:numId w:val="28"/>
        </w:numPr>
        <w:shd w:val="clear" w:color="auto" w:fill="auto"/>
        <w:tabs>
          <w:tab w:val="left" w:pos="826"/>
        </w:tabs>
        <w:ind w:left="40" w:firstLine="340"/>
        <w:rPr>
          <w:rFonts w:ascii="Times New Roman" w:hAnsi="Times New Roman" w:cs="Times New Roman"/>
          <w:b/>
          <w:sz w:val="24"/>
          <w:szCs w:val="24"/>
        </w:rPr>
      </w:pPr>
      <w:r w:rsidRPr="00410AB8">
        <w:rPr>
          <w:rFonts w:ascii="Times New Roman" w:hAnsi="Times New Roman" w:cs="Times New Roman"/>
          <w:b/>
          <w:color w:val="000000"/>
          <w:sz w:val="24"/>
          <w:szCs w:val="24"/>
        </w:rPr>
        <w:t>Закрепление.</w:t>
      </w:r>
    </w:p>
    <w:p w:rsidR="00410AB8" w:rsidRPr="00410AB8" w:rsidRDefault="00410AB8" w:rsidP="00410AB8">
      <w:pPr>
        <w:pStyle w:val="2"/>
        <w:shd w:val="clear" w:color="auto" w:fill="auto"/>
        <w:tabs>
          <w:tab w:val="left" w:pos="826"/>
        </w:tabs>
        <w:rPr>
          <w:rFonts w:ascii="Times New Roman" w:hAnsi="Times New Roman" w:cs="Times New Roman"/>
          <w:b/>
          <w:sz w:val="24"/>
          <w:szCs w:val="24"/>
        </w:rPr>
      </w:pPr>
    </w:p>
    <w:p w:rsidR="00633F20" w:rsidRDefault="00633F20" w:rsidP="00633F20">
      <w:pPr>
        <w:pStyle w:val="2"/>
        <w:shd w:val="clear" w:color="auto" w:fill="auto"/>
        <w:ind w:left="40" w:firstLine="340"/>
        <w:rPr>
          <w:rFonts w:ascii="Times New Roman" w:hAnsi="Times New Roman" w:cs="Times New Roman"/>
          <w:color w:val="000000"/>
          <w:sz w:val="24"/>
          <w:szCs w:val="24"/>
        </w:rPr>
      </w:pPr>
      <w:r w:rsidRPr="00410AB8">
        <w:rPr>
          <w:rFonts w:ascii="Times New Roman" w:hAnsi="Times New Roman" w:cs="Times New Roman"/>
          <w:color w:val="000000"/>
          <w:sz w:val="24"/>
          <w:szCs w:val="24"/>
        </w:rPr>
        <w:t>Устное выполнение упражнения 55.</w:t>
      </w:r>
    </w:p>
    <w:p w:rsidR="00410AB8" w:rsidRDefault="00410AB8" w:rsidP="00633F20">
      <w:pPr>
        <w:pStyle w:val="2"/>
        <w:shd w:val="clear" w:color="auto" w:fill="auto"/>
        <w:ind w:left="40" w:firstLine="340"/>
        <w:rPr>
          <w:rFonts w:ascii="Times New Roman" w:hAnsi="Times New Roman" w:cs="Times New Roman"/>
          <w:color w:val="000000"/>
          <w:sz w:val="24"/>
          <w:szCs w:val="24"/>
        </w:rPr>
      </w:pPr>
    </w:p>
    <w:p w:rsidR="00410AB8" w:rsidRDefault="00410AB8" w:rsidP="00633F20">
      <w:pPr>
        <w:pStyle w:val="2"/>
        <w:shd w:val="clear" w:color="auto" w:fill="auto"/>
        <w:ind w:left="40" w:firstLine="340"/>
        <w:rPr>
          <w:rFonts w:ascii="Times New Roman" w:hAnsi="Times New Roman" w:cs="Times New Roman"/>
          <w:color w:val="000000"/>
          <w:sz w:val="24"/>
          <w:szCs w:val="24"/>
        </w:rPr>
      </w:pPr>
    </w:p>
    <w:p w:rsidR="00410AB8" w:rsidRPr="00410AB8" w:rsidRDefault="00410AB8" w:rsidP="00633F20">
      <w:pPr>
        <w:pStyle w:val="2"/>
        <w:shd w:val="clear" w:color="auto" w:fill="auto"/>
        <w:ind w:left="40" w:firstLine="340"/>
        <w:rPr>
          <w:rFonts w:ascii="Times New Roman" w:hAnsi="Times New Roman" w:cs="Times New Roman"/>
          <w:sz w:val="24"/>
          <w:szCs w:val="24"/>
        </w:rPr>
      </w:pPr>
    </w:p>
    <w:p w:rsidR="00633F20" w:rsidRPr="00410AB8" w:rsidRDefault="00633F20" w:rsidP="00633F20">
      <w:pPr>
        <w:pStyle w:val="2"/>
        <w:shd w:val="clear" w:color="auto" w:fill="auto"/>
        <w:ind w:left="40" w:right="20" w:firstLine="340"/>
        <w:rPr>
          <w:rFonts w:ascii="Times New Roman" w:hAnsi="Times New Roman" w:cs="Times New Roman"/>
          <w:sz w:val="24"/>
          <w:szCs w:val="24"/>
        </w:rPr>
      </w:pPr>
      <w:r w:rsidRPr="00410AB8">
        <w:rPr>
          <w:rFonts w:ascii="Times New Roman" w:hAnsi="Times New Roman" w:cs="Times New Roman"/>
          <w:color w:val="000000"/>
          <w:sz w:val="24"/>
          <w:szCs w:val="24"/>
        </w:rPr>
        <w:t>Учащиеся поочерёдно читают упражнение, стараясь правильно произносить падежные формы.</w:t>
      </w:r>
    </w:p>
    <w:p w:rsidR="00633F20" w:rsidRDefault="00633F20" w:rsidP="00633F20">
      <w:pPr>
        <w:pStyle w:val="2"/>
        <w:shd w:val="clear" w:color="auto" w:fill="auto"/>
        <w:ind w:left="40" w:right="20" w:firstLine="340"/>
        <w:rPr>
          <w:rFonts w:ascii="Times New Roman" w:hAnsi="Times New Roman" w:cs="Times New Roman"/>
          <w:color w:val="000000"/>
          <w:sz w:val="24"/>
          <w:szCs w:val="24"/>
        </w:rPr>
      </w:pPr>
      <w:r w:rsidRPr="00410AB8">
        <w:rPr>
          <w:rFonts w:ascii="Times New Roman" w:hAnsi="Times New Roman" w:cs="Times New Roman"/>
          <w:color w:val="000000"/>
          <w:sz w:val="24"/>
          <w:szCs w:val="24"/>
        </w:rPr>
        <w:t>Чтение учащимися упражнения 56 и пересказ его содер</w:t>
      </w:r>
      <w:r w:rsidRPr="00410AB8">
        <w:rPr>
          <w:rFonts w:ascii="Times New Roman" w:hAnsi="Times New Roman" w:cs="Times New Roman"/>
          <w:color w:val="000000"/>
          <w:sz w:val="24"/>
          <w:szCs w:val="24"/>
        </w:rPr>
        <w:softHyphen/>
        <w:t>жания.</w:t>
      </w:r>
    </w:p>
    <w:p w:rsidR="00410AB8" w:rsidRDefault="00410AB8" w:rsidP="00633F20">
      <w:pPr>
        <w:pStyle w:val="2"/>
        <w:shd w:val="clear" w:color="auto" w:fill="auto"/>
        <w:ind w:left="40" w:right="20" w:firstLine="340"/>
        <w:rPr>
          <w:rFonts w:ascii="Times New Roman" w:hAnsi="Times New Roman" w:cs="Times New Roman"/>
          <w:color w:val="000000"/>
          <w:sz w:val="24"/>
          <w:szCs w:val="24"/>
        </w:rPr>
      </w:pPr>
    </w:p>
    <w:p w:rsidR="00410AB8" w:rsidRPr="00410AB8" w:rsidRDefault="00410AB8" w:rsidP="00633F20">
      <w:pPr>
        <w:pStyle w:val="2"/>
        <w:shd w:val="clear" w:color="auto" w:fill="auto"/>
        <w:ind w:left="40" w:right="20" w:firstLine="340"/>
        <w:rPr>
          <w:rFonts w:ascii="Times New Roman" w:hAnsi="Times New Roman" w:cs="Times New Roman"/>
          <w:sz w:val="24"/>
          <w:szCs w:val="24"/>
        </w:rPr>
      </w:pPr>
    </w:p>
    <w:p w:rsidR="00633F20" w:rsidRPr="00410AB8" w:rsidRDefault="00633F20" w:rsidP="00633F20">
      <w:pPr>
        <w:pStyle w:val="2"/>
        <w:numPr>
          <w:ilvl w:val="0"/>
          <w:numId w:val="28"/>
        </w:numPr>
        <w:shd w:val="clear" w:color="auto" w:fill="auto"/>
        <w:tabs>
          <w:tab w:val="left" w:pos="726"/>
        </w:tabs>
        <w:ind w:left="40" w:firstLine="340"/>
        <w:rPr>
          <w:rFonts w:ascii="Times New Roman" w:hAnsi="Times New Roman" w:cs="Times New Roman"/>
          <w:b/>
          <w:sz w:val="24"/>
          <w:szCs w:val="24"/>
        </w:rPr>
      </w:pPr>
      <w:r w:rsidRPr="00410AB8">
        <w:rPr>
          <w:rFonts w:ascii="Times New Roman" w:hAnsi="Times New Roman" w:cs="Times New Roman"/>
          <w:b/>
          <w:color w:val="000000"/>
          <w:sz w:val="24"/>
          <w:szCs w:val="24"/>
        </w:rPr>
        <w:t>Задание на дом.</w:t>
      </w:r>
    </w:p>
    <w:p w:rsidR="00410AB8" w:rsidRPr="00410AB8" w:rsidRDefault="00633F20" w:rsidP="00410AB8">
      <w:pPr>
        <w:pStyle w:val="2"/>
        <w:shd w:val="clear" w:color="auto" w:fill="auto"/>
        <w:ind w:left="40" w:right="20" w:firstLine="34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10AB8">
        <w:rPr>
          <w:rFonts w:ascii="Times New Roman" w:hAnsi="Times New Roman" w:cs="Times New Roman"/>
          <w:b/>
          <w:color w:val="000000"/>
          <w:sz w:val="24"/>
          <w:szCs w:val="24"/>
        </w:rPr>
        <w:t>Рассказать содержание текстов 55-56. Письменно вы</w:t>
      </w:r>
      <w:r w:rsidRPr="00410AB8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полнить упражнение 53.</w:t>
      </w:r>
    </w:p>
    <w:p w:rsidR="00633F20" w:rsidRPr="001D268A" w:rsidRDefault="00633F20" w:rsidP="00E567DB">
      <w:pPr>
        <w:spacing w:after="0" w:line="240" w:lineRule="auto"/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</w:pPr>
    </w:p>
    <w:p w:rsidR="00633F20" w:rsidRPr="00D03327" w:rsidRDefault="00633F20" w:rsidP="00633F20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03327">
        <w:rPr>
          <w:rFonts w:ascii="Times New Roman" w:hAnsi="Times New Roman" w:cs="Times New Roman"/>
          <w:b/>
          <w:sz w:val="24"/>
          <w:szCs w:val="24"/>
        </w:rPr>
        <w:lastRenderedPageBreak/>
        <w:t>Дата урока:__________________                   7   «АБ»   класс</w:t>
      </w:r>
    </w:p>
    <w:p w:rsidR="00633F20" w:rsidRPr="00633F20" w:rsidRDefault="00633F20" w:rsidP="00633F20">
      <w:pPr>
        <w:pStyle w:val="a4"/>
        <w:rPr>
          <w:rFonts w:ascii="Times New Roman" w:hAnsi="Times New Roman" w:cs="Times New Roman"/>
          <w:sz w:val="24"/>
          <w:szCs w:val="24"/>
          <w:lang w:val="uz-Cyrl-UZ"/>
        </w:rPr>
      </w:pPr>
      <w:r w:rsidRPr="00D03327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            </w:t>
      </w:r>
      <w:r w:rsidRPr="00D03327">
        <w:rPr>
          <w:rFonts w:ascii="Times New Roman" w:hAnsi="Times New Roman" w:cs="Times New Roman"/>
          <w:b/>
          <w:sz w:val="24"/>
          <w:szCs w:val="24"/>
        </w:rPr>
        <w:t>Тема урока</w:t>
      </w:r>
      <w:r w:rsidRPr="00633F20">
        <w:rPr>
          <w:rFonts w:ascii="Times New Roman" w:hAnsi="Times New Roman" w:cs="Times New Roman"/>
          <w:b/>
          <w:sz w:val="24"/>
          <w:szCs w:val="24"/>
        </w:rPr>
        <w:t xml:space="preserve">:  </w:t>
      </w:r>
      <w:r w:rsidRPr="00633F20">
        <w:rPr>
          <w:rFonts w:ascii="Times New Roman" w:hAnsi="Times New Roman" w:cs="Times New Roman"/>
          <w:sz w:val="24"/>
          <w:szCs w:val="24"/>
        </w:rPr>
        <w:t xml:space="preserve"> </w:t>
      </w:r>
      <w:r w:rsidRPr="00633F20">
        <w:rPr>
          <w:rFonts w:ascii="Times New Roman" w:hAnsi="Times New Roman" w:cs="Times New Roman"/>
          <w:b/>
          <w:sz w:val="24"/>
          <w:szCs w:val="24"/>
        </w:rPr>
        <w:t>Контрольная работа № 2</w:t>
      </w:r>
      <w:r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Pr="00633F20">
        <w:rPr>
          <w:rFonts w:ascii="Times New Roman" w:hAnsi="Times New Roman" w:cs="Times New Roman"/>
          <w:b/>
          <w:sz w:val="24"/>
          <w:szCs w:val="24"/>
        </w:rPr>
        <w:t>Вид: Чтение незнакомого текста и пересказ содержания.</w:t>
      </w:r>
    </w:p>
    <w:p w:rsidR="00633F20" w:rsidRPr="00D03327" w:rsidRDefault="00633F20" w:rsidP="00633F20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633F20" w:rsidRPr="00D03327" w:rsidRDefault="00633F20" w:rsidP="00633F20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03327">
        <w:rPr>
          <w:rFonts w:ascii="Times New Roman" w:hAnsi="Times New Roman" w:cs="Times New Roman"/>
          <w:b/>
          <w:sz w:val="24"/>
          <w:szCs w:val="24"/>
        </w:rPr>
        <w:t xml:space="preserve">   Цель урока</w:t>
      </w:r>
      <w:proofErr w:type="gramStart"/>
      <w:r w:rsidRPr="00D03327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Pr="00D033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3327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D03327">
        <w:rPr>
          <w:rFonts w:ascii="Times New Roman" w:hAnsi="Times New Roman" w:cs="Times New Roman"/>
          <w:b/>
          <w:sz w:val="24"/>
          <w:szCs w:val="24"/>
        </w:rPr>
        <w:t>)</w:t>
      </w:r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</w:t>
      </w:r>
      <w:r w:rsidRPr="00D0332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D03327">
        <w:rPr>
          <w:rFonts w:ascii="Times New Roman" w:hAnsi="Times New Roman" w:cs="Times New Roman"/>
          <w:b/>
          <w:sz w:val="24"/>
          <w:szCs w:val="24"/>
        </w:rPr>
        <w:t>образовательная</w:t>
      </w:r>
      <w:proofErr w:type="gramEnd"/>
      <w:r w:rsidRPr="00D03327">
        <w:rPr>
          <w:rFonts w:ascii="Times New Roman" w:hAnsi="Times New Roman" w:cs="Times New Roman"/>
          <w:b/>
          <w:sz w:val="24"/>
          <w:szCs w:val="24"/>
        </w:rPr>
        <w:t xml:space="preserve">: ознакомить учащихся с идейным содержанием </w:t>
      </w:r>
    </w:p>
    <w:p w:rsidR="00633F20" w:rsidRDefault="00633F20" w:rsidP="00633F20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03327">
        <w:rPr>
          <w:rFonts w:ascii="Times New Roman" w:hAnsi="Times New Roman" w:cs="Times New Roman"/>
          <w:b/>
          <w:sz w:val="24"/>
          <w:szCs w:val="24"/>
        </w:rPr>
        <w:t>темы,</w:t>
      </w:r>
      <w:r w:rsidRPr="00633F20">
        <w:t xml:space="preserve"> </w:t>
      </w:r>
      <w:r w:rsidRPr="00633F20">
        <w:rPr>
          <w:rFonts w:ascii="Times New Roman" w:hAnsi="Times New Roman" w:cs="Times New Roman"/>
          <w:b/>
          <w:sz w:val="24"/>
          <w:szCs w:val="24"/>
        </w:rPr>
        <w:t>Проверить навыки самостоятельного чтения незнакомого текста и умения извлекать нужную информацию</w:t>
      </w:r>
      <w:r w:rsidRPr="00DD1E19">
        <w:t>.</w:t>
      </w:r>
      <w:r w:rsidRPr="00D03327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</w:p>
    <w:p w:rsidR="00633F20" w:rsidRPr="00D03327" w:rsidRDefault="00633F20" w:rsidP="00633F20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03327">
        <w:rPr>
          <w:rFonts w:ascii="Times New Roman" w:hAnsi="Times New Roman" w:cs="Times New Roman"/>
          <w:b/>
          <w:sz w:val="24"/>
          <w:szCs w:val="24"/>
        </w:rPr>
        <w:t>Б</w:t>
      </w:r>
      <w:proofErr w:type="gramStart"/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</w:t>
      </w:r>
      <w:r w:rsidRPr="00D03327"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</w:t>
      </w:r>
      <w:r w:rsidRPr="00D03327">
        <w:rPr>
          <w:rFonts w:ascii="Times New Roman" w:hAnsi="Times New Roman" w:cs="Times New Roman"/>
          <w:b/>
          <w:sz w:val="24"/>
          <w:szCs w:val="24"/>
        </w:rPr>
        <w:t>воспитательная: воспитывать чувство любви к изучению русского языка,</w:t>
      </w:r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</w:t>
      </w:r>
      <w:r w:rsidRPr="00D03327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</w:t>
      </w:r>
    </w:p>
    <w:p w:rsidR="00633F20" w:rsidRPr="00D03327" w:rsidRDefault="00633F20" w:rsidP="00633F20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03327">
        <w:rPr>
          <w:rFonts w:ascii="Times New Roman" w:hAnsi="Times New Roman" w:cs="Times New Roman"/>
          <w:b/>
          <w:sz w:val="24"/>
          <w:szCs w:val="24"/>
        </w:rPr>
        <w:t xml:space="preserve">             В)</w:t>
      </w:r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</w:t>
      </w:r>
      <w:r w:rsidRPr="00D03327">
        <w:rPr>
          <w:rFonts w:ascii="Times New Roman" w:hAnsi="Times New Roman" w:cs="Times New Roman"/>
          <w:b/>
          <w:sz w:val="24"/>
          <w:szCs w:val="24"/>
        </w:rPr>
        <w:t>развивающая: развивать речь учащихся, обогащать словарный запас учеников___</w:t>
      </w:r>
    </w:p>
    <w:p w:rsidR="00633F20" w:rsidRPr="00D03327" w:rsidRDefault="00633F20" w:rsidP="00633F20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03327">
        <w:rPr>
          <w:rFonts w:ascii="Times New Roman" w:hAnsi="Times New Roman" w:cs="Times New Roman"/>
          <w:b/>
          <w:sz w:val="24"/>
          <w:szCs w:val="24"/>
        </w:rPr>
        <w:t xml:space="preserve">    Оборудование </w:t>
      </w:r>
      <w:proofErr w:type="gramStart"/>
      <w:r w:rsidRPr="00D03327">
        <w:rPr>
          <w:rFonts w:ascii="Times New Roman" w:hAnsi="Times New Roman" w:cs="Times New Roman"/>
          <w:b/>
          <w:sz w:val="24"/>
          <w:szCs w:val="24"/>
        </w:rPr>
        <w:t>:у</w:t>
      </w:r>
      <w:proofErr w:type="gramEnd"/>
      <w:r w:rsidRPr="00D03327">
        <w:rPr>
          <w:rFonts w:ascii="Times New Roman" w:hAnsi="Times New Roman" w:cs="Times New Roman"/>
          <w:b/>
          <w:sz w:val="24"/>
          <w:szCs w:val="24"/>
        </w:rPr>
        <w:t>чебник,</w:t>
      </w:r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презентация </w:t>
      </w:r>
      <w:r w:rsidRPr="00D03327">
        <w:rPr>
          <w:rFonts w:ascii="Times New Roman" w:hAnsi="Times New Roman" w:cs="Times New Roman"/>
          <w:b/>
          <w:sz w:val="24"/>
          <w:szCs w:val="24"/>
        </w:rPr>
        <w:t>---------------------------------------------------------------------------------------------------------------------------</w:t>
      </w:r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</w:t>
      </w:r>
    </w:p>
    <w:p w:rsidR="00633F20" w:rsidRPr="00D03327" w:rsidRDefault="00633F20" w:rsidP="00633F20">
      <w:pPr>
        <w:pStyle w:val="a4"/>
        <w:rPr>
          <w:rFonts w:ascii="Times New Roman" w:hAnsi="Times New Roman" w:cs="Times New Roman"/>
          <w:b/>
          <w:sz w:val="24"/>
          <w:szCs w:val="24"/>
          <w:lang w:val="uz-Cyrl-UZ"/>
        </w:rPr>
      </w:pPr>
      <w:r w:rsidRPr="00D03327">
        <w:rPr>
          <w:rFonts w:ascii="Times New Roman" w:hAnsi="Times New Roman" w:cs="Times New Roman"/>
          <w:b/>
          <w:sz w:val="24"/>
          <w:szCs w:val="24"/>
        </w:rPr>
        <w:t xml:space="preserve">      Тип урока: </w:t>
      </w:r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    ------------------------------------------------------------------------------------</w:t>
      </w:r>
    </w:p>
    <w:p w:rsidR="00633F20" w:rsidRPr="00D03327" w:rsidRDefault="00633F20" w:rsidP="00633F20">
      <w:pPr>
        <w:pStyle w:val="a4"/>
        <w:rPr>
          <w:rFonts w:ascii="Times New Roman" w:hAnsi="Times New Roman" w:cs="Times New Roman"/>
          <w:b/>
          <w:sz w:val="24"/>
          <w:szCs w:val="24"/>
          <w:lang w:val="uz-Cyrl-UZ"/>
        </w:rPr>
      </w:pPr>
      <w:r w:rsidRPr="00D03327">
        <w:rPr>
          <w:rFonts w:ascii="Times New Roman" w:hAnsi="Times New Roman" w:cs="Times New Roman"/>
          <w:b/>
          <w:sz w:val="24"/>
          <w:szCs w:val="24"/>
        </w:rPr>
        <w:t xml:space="preserve">     Метод  урока</w:t>
      </w:r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----------------------------------------------------------------------------------</w:t>
      </w:r>
    </w:p>
    <w:p w:rsidR="00633F20" w:rsidRPr="00633F20" w:rsidRDefault="00633F20" w:rsidP="00633F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03327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6122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Этапы занятия: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12233">
        <w:rPr>
          <w:rFonts w:ascii="Times New Roman" w:hAnsi="Times New Roman" w:cs="Times New Roman"/>
          <w:b/>
          <w:sz w:val="24"/>
          <w:szCs w:val="24"/>
        </w:rPr>
        <w:t>Название работы</w:t>
      </w:r>
    </w:p>
    <w:p w:rsidR="00633F20" w:rsidRPr="00612233" w:rsidRDefault="00633F20" w:rsidP="00633F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12233">
        <w:rPr>
          <w:rFonts w:ascii="Times New Roman" w:hAnsi="Times New Roman" w:cs="Times New Roman"/>
          <w:b/>
          <w:sz w:val="24"/>
          <w:szCs w:val="24"/>
        </w:rPr>
        <w:t>I этап: Организационный момент</w:t>
      </w:r>
    </w:p>
    <w:p w:rsidR="00633F20" w:rsidRPr="00612233" w:rsidRDefault="00633F20" w:rsidP="00633F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12233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612233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Pr="00612233">
        <w:rPr>
          <w:rFonts w:ascii="Times New Roman" w:hAnsi="Times New Roman" w:cs="Times New Roman"/>
          <w:b/>
          <w:sz w:val="24"/>
          <w:szCs w:val="24"/>
        </w:rPr>
        <w:t>этап</w:t>
      </w:r>
      <w:proofErr w:type="gramEnd"/>
      <w:r w:rsidRPr="00612233">
        <w:rPr>
          <w:rFonts w:ascii="Times New Roman" w:hAnsi="Times New Roman" w:cs="Times New Roman"/>
          <w:b/>
          <w:sz w:val="24"/>
          <w:szCs w:val="24"/>
        </w:rPr>
        <w:t>: Опрос пройденною материала</w:t>
      </w:r>
    </w:p>
    <w:p w:rsidR="00633F20" w:rsidRPr="00612233" w:rsidRDefault="00633F20" w:rsidP="00633F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12233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612233">
        <w:rPr>
          <w:rFonts w:ascii="Times New Roman" w:hAnsi="Times New Roman" w:cs="Times New Roman"/>
          <w:b/>
          <w:sz w:val="24"/>
          <w:szCs w:val="24"/>
        </w:rPr>
        <w:t>.этап: Объяснение нового материала</w:t>
      </w:r>
    </w:p>
    <w:p w:rsidR="00633F20" w:rsidRPr="00612233" w:rsidRDefault="00633F20" w:rsidP="00633F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12233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612233">
        <w:rPr>
          <w:rFonts w:ascii="Times New Roman" w:hAnsi="Times New Roman" w:cs="Times New Roman"/>
          <w:b/>
          <w:sz w:val="24"/>
          <w:szCs w:val="24"/>
        </w:rPr>
        <w:t xml:space="preserve">.   </w:t>
      </w:r>
      <w:proofErr w:type="spellStart"/>
      <w:proofErr w:type="gramStart"/>
      <w:r w:rsidRPr="00612233">
        <w:rPr>
          <w:rFonts w:ascii="Times New Roman" w:hAnsi="Times New Roman" w:cs="Times New Roman"/>
          <w:b/>
          <w:sz w:val="24"/>
          <w:szCs w:val="24"/>
        </w:rPr>
        <w:t>эт</w:t>
      </w:r>
      <w:proofErr w:type="spellEnd"/>
      <w:r w:rsidRPr="00612233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612233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612233">
        <w:rPr>
          <w:rFonts w:ascii="Times New Roman" w:hAnsi="Times New Roman" w:cs="Times New Roman"/>
          <w:b/>
          <w:sz w:val="24"/>
          <w:szCs w:val="24"/>
        </w:rPr>
        <w:t>: Закрепление</w:t>
      </w:r>
    </w:p>
    <w:p w:rsidR="00633F20" w:rsidRPr="00612233" w:rsidRDefault="00633F20" w:rsidP="00633F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12233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612233">
        <w:rPr>
          <w:rFonts w:ascii="Times New Roman" w:hAnsi="Times New Roman" w:cs="Times New Roman"/>
          <w:b/>
          <w:sz w:val="24"/>
          <w:szCs w:val="24"/>
        </w:rPr>
        <w:t>.этап: Итог урока</w:t>
      </w:r>
    </w:p>
    <w:p w:rsidR="00633F20" w:rsidRDefault="00633F20" w:rsidP="00633F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12233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612233">
        <w:rPr>
          <w:rFonts w:ascii="Times New Roman" w:hAnsi="Times New Roman" w:cs="Times New Roman"/>
          <w:b/>
          <w:sz w:val="24"/>
          <w:szCs w:val="24"/>
        </w:rPr>
        <w:t>.этап: Домашнее задание</w:t>
      </w:r>
    </w:p>
    <w:p w:rsidR="00633F20" w:rsidRPr="00D03327" w:rsidRDefault="00633F20" w:rsidP="00633F20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0332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Х О Д       У  </w:t>
      </w:r>
      <w:proofErr w:type="gramStart"/>
      <w:r w:rsidRPr="00D03327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D03327">
        <w:rPr>
          <w:rFonts w:ascii="Times New Roman" w:hAnsi="Times New Roman" w:cs="Times New Roman"/>
          <w:b/>
          <w:sz w:val="24"/>
          <w:szCs w:val="24"/>
        </w:rPr>
        <w:t xml:space="preserve">  О  К А</w:t>
      </w:r>
    </w:p>
    <w:p w:rsidR="00633F20" w:rsidRDefault="00633F20" w:rsidP="00633F20">
      <w:pPr>
        <w:pStyle w:val="a4"/>
        <w:ind w:left="120"/>
        <w:rPr>
          <w:rFonts w:ascii="Times New Roman" w:hAnsi="Times New Roman" w:cs="Times New Roman"/>
          <w:b/>
          <w:sz w:val="24"/>
          <w:szCs w:val="24"/>
          <w:lang w:val="uz-Cyrl-UZ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3327">
        <w:rPr>
          <w:rFonts w:ascii="Times New Roman" w:hAnsi="Times New Roman" w:cs="Times New Roman"/>
          <w:b/>
          <w:sz w:val="24"/>
          <w:szCs w:val="24"/>
        </w:rPr>
        <w:t>Организационный  момент: Проверка о  готовности учащихся к уроку</w:t>
      </w:r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              </w:t>
      </w:r>
    </w:p>
    <w:p w:rsidR="00633F20" w:rsidRPr="00D03327" w:rsidRDefault="00633F20" w:rsidP="00633F20">
      <w:pPr>
        <w:pStyle w:val="a4"/>
        <w:ind w:left="120"/>
        <w:rPr>
          <w:rFonts w:ascii="Times New Roman" w:hAnsi="Times New Roman" w:cs="Times New Roman"/>
          <w:b/>
          <w:sz w:val="24"/>
          <w:szCs w:val="24"/>
          <w:lang w:val="uz-Cyrl-UZ"/>
        </w:rPr>
      </w:pPr>
      <w:r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</w:t>
      </w:r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Рапорт дежурного------------------------------------------------------------------------------------ </w:t>
      </w:r>
    </w:p>
    <w:p w:rsidR="00633F20" w:rsidRPr="00D03327" w:rsidRDefault="00633F20" w:rsidP="00633F20">
      <w:pPr>
        <w:pStyle w:val="a4"/>
        <w:rPr>
          <w:rFonts w:ascii="Times New Roman" w:hAnsi="Times New Roman" w:cs="Times New Roman"/>
          <w:b/>
          <w:bCs/>
          <w:spacing w:val="1"/>
          <w:sz w:val="24"/>
          <w:szCs w:val="24"/>
        </w:rPr>
      </w:pPr>
      <w:r w:rsidRPr="00D03327">
        <w:rPr>
          <w:rFonts w:ascii="Times New Roman" w:hAnsi="Times New Roman" w:cs="Times New Roman"/>
          <w:b/>
          <w:bCs/>
          <w:spacing w:val="1"/>
          <w:sz w:val="24"/>
          <w:szCs w:val="24"/>
          <w:lang w:val="uz-Cyrl-UZ"/>
        </w:rPr>
        <w:t xml:space="preserve">  </w:t>
      </w:r>
      <w:r w:rsidRPr="00D03327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03327">
        <w:rPr>
          <w:rFonts w:ascii="Times New Roman" w:hAnsi="Times New Roman" w:cs="Times New Roman"/>
          <w:b/>
          <w:bCs/>
          <w:spacing w:val="1"/>
          <w:sz w:val="24"/>
          <w:szCs w:val="24"/>
          <w:lang w:val="uz-Cyrl-UZ"/>
        </w:rPr>
        <w:t>Разговорная пятиминутка  Беседа на тему:--------------------------------------------------------------------------------------------------------------------------------------------------</w:t>
      </w:r>
    </w:p>
    <w:p w:rsidR="00633F20" w:rsidRPr="00D03327" w:rsidRDefault="00633F20" w:rsidP="00633F20">
      <w:pPr>
        <w:pStyle w:val="a4"/>
        <w:rPr>
          <w:rFonts w:ascii="Times New Roman" w:hAnsi="Times New Roman" w:cs="Times New Roman"/>
          <w:b/>
          <w:bCs/>
          <w:spacing w:val="4"/>
          <w:sz w:val="24"/>
          <w:szCs w:val="24"/>
          <w:lang w:val="uz-Cyrl-UZ"/>
        </w:rPr>
      </w:pPr>
      <w:r w:rsidRPr="00D03327">
        <w:rPr>
          <w:rFonts w:ascii="Times New Roman" w:hAnsi="Times New Roman" w:cs="Times New Roman"/>
          <w:b/>
          <w:bCs/>
          <w:spacing w:val="1"/>
          <w:sz w:val="24"/>
          <w:szCs w:val="24"/>
          <w:lang w:val="uz-Cyrl-UZ"/>
        </w:rPr>
        <w:t>Ответы на вопросы----------------------------------------------------------------------------</w:t>
      </w:r>
      <w:r w:rsidRPr="00D03327">
        <w:rPr>
          <w:rFonts w:ascii="Times New Roman" w:hAnsi="Times New Roman" w:cs="Times New Roman"/>
          <w:b/>
          <w:bCs/>
          <w:spacing w:val="1"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</w:t>
      </w:r>
      <w:r w:rsidRPr="00D03327">
        <w:rPr>
          <w:rFonts w:ascii="Times New Roman" w:hAnsi="Times New Roman" w:cs="Times New Roman"/>
          <w:b/>
          <w:bCs/>
          <w:spacing w:val="1"/>
          <w:sz w:val="24"/>
          <w:szCs w:val="24"/>
          <w:lang w:val="uz-Cyrl-UZ"/>
        </w:rPr>
        <w:t xml:space="preserve"> </w:t>
      </w:r>
    </w:p>
    <w:p w:rsidR="00633F20" w:rsidRPr="00D03327" w:rsidRDefault="00633F20" w:rsidP="00633F20">
      <w:pPr>
        <w:pStyle w:val="a4"/>
        <w:rPr>
          <w:rFonts w:ascii="Times New Roman" w:hAnsi="Times New Roman" w:cs="Times New Roman"/>
          <w:b/>
          <w:sz w:val="24"/>
          <w:szCs w:val="24"/>
          <w:lang w:val="uz-Cyrl-UZ"/>
        </w:rPr>
      </w:pPr>
      <w:r w:rsidRPr="00D033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                    </w:t>
      </w:r>
      <w:r w:rsidRPr="00D033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3327">
        <w:rPr>
          <w:rFonts w:ascii="Times New Roman" w:hAnsi="Times New Roman" w:cs="Times New Roman"/>
          <w:b/>
          <w:sz w:val="24"/>
          <w:szCs w:val="24"/>
          <w:lang w:val="uz-Latn-UZ"/>
        </w:rPr>
        <w:t>II.</w:t>
      </w:r>
      <w:r w:rsidRPr="00D03327">
        <w:rPr>
          <w:rFonts w:ascii="Times New Roman" w:hAnsi="Times New Roman" w:cs="Times New Roman"/>
          <w:b/>
          <w:sz w:val="24"/>
          <w:szCs w:val="24"/>
        </w:rPr>
        <w:t xml:space="preserve"> Повторение материала предыдущего урока.</w:t>
      </w:r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>-</w:t>
      </w:r>
    </w:p>
    <w:p w:rsidR="00633F20" w:rsidRPr="00D03327" w:rsidRDefault="00633F20" w:rsidP="00633F20">
      <w:pPr>
        <w:pStyle w:val="a4"/>
        <w:rPr>
          <w:rFonts w:ascii="Times New Roman" w:hAnsi="Times New Roman" w:cs="Times New Roman"/>
          <w:b/>
          <w:sz w:val="24"/>
          <w:szCs w:val="24"/>
          <w:lang w:val="uz-Cyrl-UZ"/>
        </w:rPr>
      </w:pPr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>Проверка домашнего задания---</w:t>
      </w:r>
      <w:r w:rsidRPr="00D03327">
        <w:rPr>
          <w:rFonts w:ascii="Times New Roman" w:hAnsi="Times New Roman" w:cs="Times New Roman"/>
          <w:b/>
          <w:sz w:val="24"/>
          <w:szCs w:val="24"/>
        </w:rPr>
        <w:t>--------------------------------------------------------------------------------------------------------------------------------------------------------------------------------------</w:t>
      </w:r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-------------------------         </w:t>
      </w:r>
    </w:p>
    <w:p w:rsidR="00633F20" w:rsidRPr="00D03327" w:rsidRDefault="00633F20" w:rsidP="00633F20">
      <w:pPr>
        <w:pStyle w:val="a4"/>
        <w:rPr>
          <w:rFonts w:ascii="Times New Roman" w:hAnsi="Times New Roman" w:cs="Times New Roman"/>
          <w:b/>
          <w:sz w:val="24"/>
          <w:szCs w:val="24"/>
          <w:lang w:val="uz-Cyrl-UZ"/>
        </w:rPr>
      </w:pPr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Взаимопроверка учащихся--------------------------------------------------------------------------------------Оценивание учащихся---------------------------------------------------------------------------------------------                 </w:t>
      </w:r>
    </w:p>
    <w:p w:rsidR="001D268A" w:rsidRDefault="00633F20" w:rsidP="00633F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z-Cyrl-UZ"/>
        </w:rPr>
      </w:pPr>
      <w:r w:rsidRPr="00D03327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D03327">
        <w:rPr>
          <w:rFonts w:ascii="Times New Roman" w:hAnsi="Times New Roman" w:cs="Times New Roman"/>
          <w:b/>
          <w:sz w:val="24"/>
          <w:szCs w:val="24"/>
          <w:lang w:val="uz-Latn-UZ"/>
        </w:rPr>
        <w:t>III.</w:t>
      </w:r>
      <w:r w:rsidRPr="00D03327">
        <w:rPr>
          <w:rFonts w:ascii="Times New Roman" w:hAnsi="Times New Roman" w:cs="Times New Roman"/>
          <w:b/>
          <w:sz w:val="24"/>
          <w:szCs w:val="24"/>
        </w:rPr>
        <w:t xml:space="preserve">Объяснение нового материала. </w:t>
      </w:r>
      <w:r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</w:t>
      </w:r>
    </w:p>
    <w:p w:rsidR="00633F20" w:rsidRDefault="00633F20" w:rsidP="00633F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z-Cyrl-UZ"/>
        </w:rPr>
      </w:pPr>
    </w:p>
    <w:p w:rsidR="00633F20" w:rsidRDefault="00633F20" w:rsidP="00633F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z-Cyrl-UZ"/>
        </w:rPr>
      </w:pPr>
    </w:p>
    <w:p w:rsidR="00633F20" w:rsidRDefault="00633F20" w:rsidP="00633F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z-Cyrl-UZ"/>
        </w:rPr>
      </w:pPr>
    </w:p>
    <w:p w:rsidR="00633F20" w:rsidRDefault="00633F20" w:rsidP="00633F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z-Cyrl-UZ"/>
        </w:rPr>
      </w:pPr>
    </w:p>
    <w:p w:rsidR="00633F20" w:rsidRDefault="00633F20" w:rsidP="00633F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z-Cyrl-UZ"/>
        </w:rPr>
      </w:pPr>
    </w:p>
    <w:p w:rsidR="00633F20" w:rsidRDefault="00633F20" w:rsidP="00633F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z-Cyrl-UZ"/>
        </w:rPr>
      </w:pPr>
    </w:p>
    <w:p w:rsidR="00633F20" w:rsidRDefault="00633F20" w:rsidP="00633F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z-Cyrl-UZ"/>
        </w:rPr>
      </w:pPr>
      <w:r w:rsidRPr="00D03327">
        <w:rPr>
          <w:rFonts w:ascii="Times New Roman" w:hAnsi="Times New Roman" w:cs="Times New Roman"/>
          <w:b/>
          <w:sz w:val="24"/>
          <w:szCs w:val="24"/>
        </w:rPr>
        <w:t>IV.</w:t>
      </w:r>
      <w:r w:rsidRPr="00D03327">
        <w:rPr>
          <w:rFonts w:ascii="Times New Roman" w:hAnsi="Times New Roman" w:cs="Times New Roman"/>
          <w:b/>
          <w:sz w:val="24"/>
          <w:szCs w:val="24"/>
        </w:rPr>
        <w:tab/>
        <w:t>Закрепление материала</w:t>
      </w:r>
    </w:p>
    <w:p w:rsidR="00633F20" w:rsidRDefault="00633F20" w:rsidP="00633F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z-Cyrl-UZ"/>
        </w:rPr>
      </w:pPr>
    </w:p>
    <w:p w:rsidR="00633F20" w:rsidRDefault="00633F20" w:rsidP="00633F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z-Cyrl-UZ"/>
        </w:rPr>
      </w:pPr>
    </w:p>
    <w:p w:rsidR="00633F20" w:rsidRDefault="00633F20" w:rsidP="00633F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z-Cyrl-UZ"/>
        </w:rPr>
      </w:pPr>
    </w:p>
    <w:p w:rsidR="00633F20" w:rsidRDefault="00633F20" w:rsidP="00633F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z-Cyrl-UZ"/>
        </w:rPr>
      </w:pPr>
    </w:p>
    <w:p w:rsidR="00633F20" w:rsidRDefault="00633F20" w:rsidP="00633F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z-Cyrl-UZ"/>
        </w:rPr>
      </w:pPr>
    </w:p>
    <w:p w:rsidR="00633F20" w:rsidRDefault="00633F20" w:rsidP="00633F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z-Cyrl-UZ"/>
        </w:rPr>
      </w:pPr>
    </w:p>
    <w:p w:rsidR="00633F20" w:rsidRPr="001511CC" w:rsidRDefault="00633F20" w:rsidP="00633F20">
      <w:pPr>
        <w:spacing w:after="0" w:line="240" w:lineRule="auto"/>
        <w:ind w:left="360"/>
        <w:rPr>
          <w:rFonts w:ascii="Century Schoolbook" w:eastAsia="Times New Roman" w:hAnsi="Century Schoolbook" w:cs="Century Schoolbook"/>
          <w:b/>
          <w:bCs/>
          <w:color w:val="000000"/>
          <w:sz w:val="21"/>
          <w:szCs w:val="21"/>
          <w:lang w:eastAsia="ru-RU"/>
        </w:rPr>
      </w:pPr>
      <w:r>
        <w:rPr>
          <w:rFonts w:ascii="Century Schoolbook" w:eastAsia="Times New Roman" w:hAnsi="Century Schoolbook" w:cs="Century Schoolbook"/>
          <w:b/>
          <w:bCs/>
          <w:color w:val="000000"/>
          <w:sz w:val="21"/>
          <w:szCs w:val="21"/>
          <w:lang w:eastAsia="ru-RU"/>
        </w:rPr>
        <w:t xml:space="preserve"> </w:t>
      </w:r>
      <w:r w:rsidRPr="001511CC">
        <w:rPr>
          <w:rFonts w:ascii="Century Schoolbook" w:eastAsia="Times New Roman" w:hAnsi="Century Schoolbook" w:cs="Century Schoolbook"/>
          <w:b/>
          <w:bCs/>
          <w:color w:val="000000"/>
          <w:sz w:val="21"/>
          <w:szCs w:val="21"/>
          <w:lang w:eastAsia="ru-RU"/>
        </w:rPr>
        <w:t>Задание на дом.</w:t>
      </w:r>
    </w:p>
    <w:p w:rsidR="00633F20" w:rsidRDefault="00633F20" w:rsidP="00633F20">
      <w:pPr>
        <w:rPr>
          <w:rFonts w:ascii="Century Schoolbook" w:eastAsia="Times New Roman" w:hAnsi="Century Schoolbook" w:cs="Century Schoolbook"/>
          <w:color w:val="000000"/>
          <w:sz w:val="21"/>
          <w:szCs w:val="21"/>
          <w:lang w:eastAsia="ru-RU"/>
        </w:rPr>
      </w:pPr>
      <w:r w:rsidRPr="001511CC">
        <w:rPr>
          <w:rFonts w:ascii="Century Schoolbook" w:eastAsia="Times New Roman" w:hAnsi="Century Schoolbook" w:cs="Century Schoolbook"/>
          <w:color w:val="000000"/>
          <w:sz w:val="21"/>
          <w:szCs w:val="21"/>
          <w:lang w:eastAsia="ru-RU"/>
        </w:rPr>
        <w:t xml:space="preserve">Учащимся даётся письменное задание составить </w:t>
      </w:r>
      <w:r>
        <w:rPr>
          <w:rFonts w:ascii="Century Schoolbook" w:eastAsia="Times New Roman" w:hAnsi="Century Schoolbook" w:cs="Century Schoolbook"/>
          <w:color w:val="000000"/>
          <w:sz w:val="21"/>
          <w:szCs w:val="21"/>
          <w:lang w:eastAsia="ru-RU"/>
        </w:rPr>
        <w:t xml:space="preserve"> предложение</w:t>
      </w:r>
    </w:p>
    <w:p w:rsidR="00633F20" w:rsidRPr="001D268A" w:rsidRDefault="00633F20" w:rsidP="00633F20">
      <w:pPr>
        <w:spacing w:after="0" w:line="240" w:lineRule="auto"/>
        <w:rPr>
          <w:rFonts w:ascii="Century Schoolbook" w:eastAsia="Times New Roman" w:hAnsi="Century Schoolbook" w:cs="Century Schoolbook"/>
          <w:color w:val="000000"/>
          <w:sz w:val="23"/>
          <w:szCs w:val="23"/>
          <w:lang w:eastAsia="ru-RU"/>
        </w:rPr>
      </w:pPr>
    </w:p>
    <w:p w:rsidR="00E567DB" w:rsidRPr="00DD1E19" w:rsidRDefault="00633F20" w:rsidP="00E567DB">
      <w:pPr>
        <w:pStyle w:val="a4"/>
      </w:pPr>
      <w:r>
        <w:t xml:space="preserve"> </w:t>
      </w:r>
    </w:p>
    <w:p w:rsidR="00633F20" w:rsidRDefault="00633F20" w:rsidP="00633F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33F20" w:rsidRDefault="00633F20" w:rsidP="00633F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10AB8" w:rsidRDefault="00410AB8" w:rsidP="00633F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33F20" w:rsidRPr="00D03327" w:rsidRDefault="00633F20" w:rsidP="00633F20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03327">
        <w:rPr>
          <w:rFonts w:ascii="Times New Roman" w:hAnsi="Times New Roman" w:cs="Times New Roman"/>
          <w:b/>
          <w:sz w:val="24"/>
          <w:szCs w:val="24"/>
        </w:rPr>
        <w:lastRenderedPageBreak/>
        <w:t>Дата урока:__________________                   7   «АБ»   класс</w:t>
      </w:r>
    </w:p>
    <w:p w:rsidR="00633F20" w:rsidRPr="00D03327" w:rsidRDefault="00633F20" w:rsidP="00633F20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03327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            </w:t>
      </w:r>
      <w:r w:rsidRPr="00D03327">
        <w:rPr>
          <w:rFonts w:ascii="Times New Roman" w:hAnsi="Times New Roman" w:cs="Times New Roman"/>
          <w:b/>
          <w:sz w:val="24"/>
          <w:szCs w:val="24"/>
        </w:rPr>
        <w:t>Тема урока: Повторение изученного грамматического материала</w:t>
      </w:r>
    </w:p>
    <w:p w:rsidR="00633F20" w:rsidRPr="00D03327" w:rsidRDefault="00633F20" w:rsidP="00633F20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03327">
        <w:rPr>
          <w:rFonts w:ascii="Times New Roman" w:hAnsi="Times New Roman" w:cs="Times New Roman"/>
          <w:b/>
          <w:sz w:val="24"/>
          <w:szCs w:val="24"/>
        </w:rPr>
        <w:t xml:space="preserve">   Цель урока</w:t>
      </w:r>
      <w:proofErr w:type="gramStart"/>
      <w:r w:rsidRPr="00D03327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Pr="00D033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3327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D03327">
        <w:rPr>
          <w:rFonts w:ascii="Times New Roman" w:hAnsi="Times New Roman" w:cs="Times New Roman"/>
          <w:b/>
          <w:sz w:val="24"/>
          <w:szCs w:val="24"/>
        </w:rPr>
        <w:t>)</w:t>
      </w:r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</w:t>
      </w:r>
      <w:r w:rsidRPr="00D0332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D03327">
        <w:rPr>
          <w:rFonts w:ascii="Times New Roman" w:hAnsi="Times New Roman" w:cs="Times New Roman"/>
          <w:b/>
          <w:sz w:val="24"/>
          <w:szCs w:val="24"/>
        </w:rPr>
        <w:t>образовательная</w:t>
      </w:r>
      <w:proofErr w:type="gramEnd"/>
      <w:r w:rsidRPr="00D03327">
        <w:rPr>
          <w:rFonts w:ascii="Times New Roman" w:hAnsi="Times New Roman" w:cs="Times New Roman"/>
          <w:b/>
          <w:sz w:val="24"/>
          <w:szCs w:val="24"/>
        </w:rPr>
        <w:t xml:space="preserve">: ознакомить учащихся с идейным содержанием </w:t>
      </w:r>
    </w:p>
    <w:p w:rsidR="00633F20" w:rsidRDefault="00633F20" w:rsidP="00633F20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03327">
        <w:rPr>
          <w:rFonts w:ascii="Times New Roman" w:hAnsi="Times New Roman" w:cs="Times New Roman"/>
          <w:b/>
          <w:sz w:val="24"/>
          <w:szCs w:val="24"/>
        </w:rPr>
        <w:t xml:space="preserve">темы,___________________________________________________________________              </w:t>
      </w:r>
    </w:p>
    <w:p w:rsidR="00633F20" w:rsidRPr="00D03327" w:rsidRDefault="00633F20" w:rsidP="00633F20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03327">
        <w:rPr>
          <w:rFonts w:ascii="Times New Roman" w:hAnsi="Times New Roman" w:cs="Times New Roman"/>
          <w:b/>
          <w:sz w:val="24"/>
          <w:szCs w:val="24"/>
        </w:rPr>
        <w:t>Б</w:t>
      </w:r>
      <w:proofErr w:type="gramStart"/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</w:t>
      </w:r>
      <w:r w:rsidRPr="00D03327"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</w:t>
      </w:r>
      <w:r w:rsidRPr="00D03327">
        <w:rPr>
          <w:rFonts w:ascii="Times New Roman" w:hAnsi="Times New Roman" w:cs="Times New Roman"/>
          <w:b/>
          <w:sz w:val="24"/>
          <w:szCs w:val="24"/>
        </w:rPr>
        <w:t>воспитательная: воспитывать чувство любви к изучению русского языка,</w:t>
      </w:r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</w:t>
      </w:r>
      <w:r w:rsidRPr="00D03327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</w:t>
      </w:r>
    </w:p>
    <w:p w:rsidR="00633F20" w:rsidRPr="00D03327" w:rsidRDefault="00633F20" w:rsidP="00633F20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03327">
        <w:rPr>
          <w:rFonts w:ascii="Times New Roman" w:hAnsi="Times New Roman" w:cs="Times New Roman"/>
          <w:b/>
          <w:sz w:val="24"/>
          <w:szCs w:val="24"/>
        </w:rPr>
        <w:t xml:space="preserve">             В)</w:t>
      </w:r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</w:t>
      </w:r>
      <w:r w:rsidRPr="00D03327">
        <w:rPr>
          <w:rFonts w:ascii="Times New Roman" w:hAnsi="Times New Roman" w:cs="Times New Roman"/>
          <w:b/>
          <w:sz w:val="24"/>
          <w:szCs w:val="24"/>
        </w:rPr>
        <w:t>развивающая: развивать речь учащихся, обогащать словарный запас учеников_________________________________________________________________</w:t>
      </w:r>
    </w:p>
    <w:p w:rsidR="00633F20" w:rsidRPr="00D03327" w:rsidRDefault="00633F20" w:rsidP="00633F20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03327">
        <w:rPr>
          <w:rFonts w:ascii="Times New Roman" w:hAnsi="Times New Roman" w:cs="Times New Roman"/>
          <w:b/>
          <w:sz w:val="24"/>
          <w:szCs w:val="24"/>
        </w:rPr>
        <w:t xml:space="preserve">    Оборудование </w:t>
      </w:r>
      <w:proofErr w:type="gramStart"/>
      <w:r w:rsidRPr="00D03327">
        <w:rPr>
          <w:rFonts w:ascii="Times New Roman" w:hAnsi="Times New Roman" w:cs="Times New Roman"/>
          <w:b/>
          <w:sz w:val="24"/>
          <w:szCs w:val="24"/>
        </w:rPr>
        <w:t>:у</w:t>
      </w:r>
      <w:proofErr w:type="gramEnd"/>
      <w:r w:rsidRPr="00D03327">
        <w:rPr>
          <w:rFonts w:ascii="Times New Roman" w:hAnsi="Times New Roman" w:cs="Times New Roman"/>
          <w:b/>
          <w:sz w:val="24"/>
          <w:szCs w:val="24"/>
        </w:rPr>
        <w:t>чебник,</w:t>
      </w:r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презентация </w:t>
      </w:r>
      <w:r w:rsidRPr="00D03327">
        <w:rPr>
          <w:rFonts w:ascii="Times New Roman" w:hAnsi="Times New Roman" w:cs="Times New Roman"/>
          <w:b/>
          <w:sz w:val="24"/>
          <w:szCs w:val="24"/>
        </w:rPr>
        <w:t>---------------------------------------------------------------------------------------------------------------------------</w:t>
      </w:r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</w:t>
      </w:r>
    </w:p>
    <w:p w:rsidR="00633F20" w:rsidRPr="00D03327" w:rsidRDefault="00633F20" w:rsidP="00633F20">
      <w:pPr>
        <w:pStyle w:val="a4"/>
        <w:rPr>
          <w:rFonts w:ascii="Times New Roman" w:hAnsi="Times New Roman" w:cs="Times New Roman"/>
          <w:b/>
          <w:sz w:val="24"/>
          <w:szCs w:val="24"/>
          <w:lang w:val="uz-Cyrl-UZ"/>
        </w:rPr>
      </w:pPr>
      <w:r w:rsidRPr="00D03327">
        <w:rPr>
          <w:rFonts w:ascii="Times New Roman" w:hAnsi="Times New Roman" w:cs="Times New Roman"/>
          <w:b/>
          <w:sz w:val="24"/>
          <w:szCs w:val="24"/>
        </w:rPr>
        <w:t xml:space="preserve">      Тип урока: </w:t>
      </w:r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    ------------------------------------------------------------------------------------</w:t>
      </w:r>
    </w:p>
    <w:p w:rsidR="00633F20" w:rsidRPr="00D03327" w:rsidRDefault="00633F20" w:rsidP="00633F20">
      <w:pPr>
        <w:pStyle w:val="a4"/>
        <w:rPr>
          <w:rFonts w:ascii="Times New Roman" w:hAnsi="Times New Roman" w:cs="Times New Roman"/>
          <w:b/>
          <w:sz w:val="24"/>
          <w:szCs w:val="24"/>
          <w:lang w:val="uz-Cyrl-UZ"/>
        </w:rPr>
      </w:pPr>
      <w:r w:rsidRPr="00D03327">
        <w:rPr>
          <w:rFonts w:ascii="Times New Roman" w:hAnsi="Times New Roman" w:cs="Times New Roman"/>
          <w:b/>
          <w:sz w:val="24"/>
          <w:szCs w:val="24"/>
        </w:rPr>
        <w:t xml:space="preserve">     Метод  урока</w:t>
      </w:r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----------------------------------------------------------------------------------</w:t>
      </w:r>
    </w:p>
    <w:p w:rsidR="00633F20" w:rsidRPr="00D03327" w:rsidRDefault="00633F20" w:rsidP="00633F20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0332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Х О Д       У  </w:t>
      </w:r>
      <w:proofErr w:type="gramStart"/>
      <w:r w:rsidRPr="00D03327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D03327">
        <w:rPr>
          <w:rFonts w:ascii="Times New Roman" w:hAnsi="Times New Roman" w:cs="Times New Roman"/>
          <w:b/>
          <w:sz w:val="24"/>
          <w:szCs w:val="24"/>
        </w:rPr>
        <w:t xml:space="preserve">  О  К А</w:t>
      </w:r>
    </w:p>
    <w:p w:rsidR="00633F20" w:rsidRDefault="00633F20" w:rsidP="00633F20">
      <w:pPr>
        <w:pStyle w:val="a4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  <w:lang w:val="uz-Cyrl-UZ"/>
        </w:rPr>
      </w:pPr>
      <w:r w:rsidRPr="00D03327">
        <w:rPr>
          <w:rFonts w:ascii="Times New Roman" w:hAnsi="Times New Roman" w:cs="Times New Roman"/>
          <w:b/>
          <w:sz w:val="24"/>
          <w:szCs w:val="24"/>
        </w:rPr>
        <w:t>Организационный  момент: Проверка о  готовности учащихся к уроку</w:t>
      </w:r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              </w:t>
      </w:r>
    </w:p>
    <w:p w:rsidR="00633F20" w:rsidRPr="00D03327" w:rsidRDefault="00633F20" w:rsidP="00633F20">
      <w:pPr>
        <w:pStyle w:val="a4"/>
        <w:ind w:left="120"/>
        <w:rPr>
          <w:rFonts w:ascii="Times New Roman" w:hAnsi="Times New Roman" w:cs="Times New Roman"/>
          <w:b/>
          <w:sz w:val="24"/>
          <w:szCs w:val="24"/>
          <w:lang w:val="uz-Cyrl-UZ"/>
        </w:rPr>
      </w:pPr>
      <w:r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</w:t>
      </w:r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Рапорт дежурного------------------------------------------------------------------------------------ </w:t>
      </w:r>
    </w:p>
    <w:p w:rsidR="00633F20" w:rsidRPr="00D03327" w:rsidRDefault="00633F20" w:rsidP="00633F20">
      <w:pPr>
        <w:pStyle w:val="a4"/>
        <w:rPr>
          <w:rFonts w:ascii="Times New Roman" w:hAnsi="Times New Roman" w:cs="Times New Roman"/>
          <w:b/>
          <w:bCs/>
          <w:spacing w:val="1"/>
          <w:sz w:val="24"/>
          <w:szCs w:val="24"/>
        </w:rPr>
      </w:pPr>
      <w:r w:rsidRPr="00D03327">
        <w:rPr>
          <w:rFonts w:ascii="Times New Roman" w:hAnsi="Times New Roman" w:cs="Times New Roman"/>
          <w:b/>
          <w:bCs/>
          <w:spacing w:val="1"/>
          <w:sz w:val="24"/>
          <w:szCs w:val="24"/>
          <w:lang w:val="uz-Cyrl-UZ"/>
        </w:rPr>
        <w:t xml:space="preserve">  </w:t>
      </w:r>
      <w:r w:rsidRPr="00D03327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03327">
        <w:rPr>
          <w:rFonts w:ascii="Times New Roman" w:hAnsi="Times New Roman" w:cs="Times New Roman"/>
          <w:b/>
          <w:bCs/>
          <w:spacing w:val="1"/>
          <w:sz w:val="24"/>
          <w:szCs w:val="24"/>
          <w:lang w:val="uz-Cyrl-UZ"/>
        </w:rPr>
        <w:t>Разговорная пятиминутка  Беседа на тему:--------------------------------------------------------------------------------------------------------------------------------------------------</w:t>
      </w:r>
    </w:p>
    <w:p w:rsidR="00633F20" w:rsidRPr="00D03327" w:rsidRDefault="00633F20" w:rsidP="00633F20">
      <w:pPr>
        <w:pStyle w:val="a4"/>
        <w:rPr>
          <w:rFonts w:ascii="Times New Roman" w:hAnsi="Times New Roman" w:cs="Times New Roman"/>
          <w:b/>
          <w:bCs/>
          <w:spacing w:val="4"/>
          <w:sz w:val="24"/>
          <w:szCs w:val="24"/>
          <w:lang w:val="uz-Cyrl-UZ"/>
        </w:rPr>
      </w:pPr>
      <w:r w:rsidRPr="00D03327">
        <w:rPr>
          <w:rFonts w:ascii="Times New Roman" w:hAnsi="Times New Roman" w:cs="Times New Roman"/>
          <w:b/>
          <w:bCs/>
          <w:spacing w:val="1"/>
          <w:sz w:val="24"/>
          <w:szCs w:val="24"/>
          <w:lang w:val="uz-Cyrl-UZ"/>
        </w:rPr>
        <w:t>Ответы на вопросы----------------------------------------------------------------------------</w:t>
      </w:r>
      <w:r w:rsidRPr="00D03327">
        <w:rPr>
          <w:rFonts w:ascii="Times New Roman" w:hAnsi="Times New Roman" w:cs="Times New Roman"/>
          <w:b/>
          <w:bCs/>
          <w:spacing w:val="1"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</w:t>
      </w:r>
      <w:r w:rsidRPr="00D03327">
        <w:rPr>
          <w:rFonts w:ascii="Times New Roman" w:hAnsi="Times New Roman" w:cs="Times New Roman"/>
          <w:b/>
          <w:bCs/>
          <w:spacing w:val="1"/>
          <w:sz w:val="24"/>
          <w:szCs w:val="24"/>
          <w:lang w:val="uz-Cyrl-UZ"/>
        </w:rPr>
        <w:t xml:space="preserve"> </w:t>
      </w:r>
    </w:p>
    <w:p w:rsidR="00633F20" w:rsidRPr="00D03327" w:rsidRDefault="00633F20" w:rsidP="00633F20">
      <w:pPr>
        <w:pStyle w:val="a4"/>
        <w:rPr>
          <w:rFonts w:ascii="Times New Roman" w:hAnsi="Times New Roman" w:cs="Times New Roman"/>
          <w:b/>
          <w:sz w:val="24"/>
          <w:szCs w:val="24"/>
          <w:lang w:val="uz-Cyrl-UZ"/>
        </w:rPr>
      </w:pPr>
      <w:r w:rsidRPr="00D033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                    </w:t>
      </w:r>
      <w:r w:rsidRPr="00D033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3327">
        <w:rPr>
          <w:rFonts w:ascii="Times New Roman" w:hAnsi="Times New Roman" w:cs="Times New Roman"/>
          <w:b/>
          <w:sz w:val="24"/>
          <w:szCs w:val="24"/>
          <w:lang w:val="uz-Latn-UZ"/>
        </w:rPr>
        <w:t>II.</w:t>
      </w:r>
      <w:r w:rsidRPr="00D03327">
        <w:rPr>
          <w:rFonts w:ascii="Times New Roman" w:hAnsi="Times New Roman" w:cs="Times New Roman"/>
          <w:b/>
          <w:sz w:val="24"/>
          <w:szCs w:val="24"/>
        </w:rPr>
        <w:t xml:space="preserve"> Повторение материала предыдущего урока.</w:t>
      </w:r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>-</w:t>
      </w:r>
    </w:p>
    <w:p w:rsidR="00633F20" w:rsidRPr="00D03327" w:rsidRDefault="00633F20" w:rsidP="00633F20">
      <w:pPr>
        <w:pStyle w:val="a4"/>
        <w:rPr>
          <w:rFonts w:ascii="Times New Roman" w:hAnsi="Times New Roman" w:cs="Times New Roman"/>
          <w:b/>
          <w:sz w:val="24"/>
          <w:szCs w:val="24"/>
          <w:lang w:val="uz-Cyrl-UZ"/>
        </w:rPr>
      </w:pPr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>Проверка домашнего задания---</w:t>
      </w:r>
      <w:r w:rsidRPr="00D03327">
        <w:rPr>
          <w:rFonts w:ascii="Times New Roman" w:hAnsi="Times New Roman" w:cs="Times New Roman"/>
          <w:b/>
          <w:sz w:val="24"/>
          <w:szCs w:val="24"/>
        </w:rPr>
        <w:t>--------------------------------------------------------------------------------------------------------------------------------------------------------------------------------------</w:t>
      </w:r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-------------------------         </w:t>
      </w:r>
    </w:p>
    <w:p w:rsidR="00633F20" w:rsidRPr="00D03327" w:rsidRDefault="00633F20" w:rsidP="00633F20">
      <w:pPr>
        <w:pStyle w:val="a4"/>
        <w:rPr>
          <w:rFonts w:ascii="Times New Roman" w:hAnsi="Times New Roman" w:cs="Times New Roman"/>
          <w:b/>
          <w:sz w:val="24"/>
          <w:szCs w:val="24"/>
          <w:lang w:val="uz-Cyrl-UZ"/>
        </w:rPr>
      </w:pPr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Взаимопроверка учащихся--------------------------------------------------------------------------------------Оценивание учащихся---------------------------------------------------------------------------------------------                 </w:t>
      </w:r>
    </w:p>
    <w:p w:rsidR="00633F20" w:rsidRDefault="00633F20" w:rsidP="00633F20">
      <w:pPr>
        <w:pStyle w:val="a4"/>
        <w:rPr>
          <w:rFonts w:ascii="Times New Roman" w:hAnsi="Times New Roman" w:cs="Times New Roman"/>
          <w:b/>
          <w:sz w:val="24"/>
          <w:szCs w:val="24"/>
          <w:lang w:val="uz-Cyrl-UZ"/>
        </w:rPr>
      </w:pPr>
      <w:r w:rsidRPr="00D03327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D03327">
        <w:rPr>
          <w:rFonts w:ascii="Times New Roman" w:hAnsi="Times New Roman" w:cs="Times New Roman"/>
          <w:b/>
          <w:sz w:val="24"/>
          <w:szCs w:val="24"/>
          <w:lang w:val="uz-Latn-UZ"/>
        </w:rPr>
        <w:t>III.</w:t>
      </w:r>
      <w:r w:rsidRPr="00D03327">
        <w:rPr>
          <w:rFonts w:ascii="Times New Roman" w:hAnsi="Times New Roman" w:cs="Times New Roman"/>
          <w:b/>
          <w:sz w:val="24"/>
          <w:szCs w:val="24"/>
        </w:rPr>
        <w:t xml:space="preserve">Объяснение нового материала. </w:t>
      </w:r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>---------------------------------------------------------------------------------------------------------------------------------------------------------------------------------------------------------</w:t>
      </w:r>
    </w:p>
    <w:p w:rsidR="00633F20" w:rsidRPr="00D03327" w:rsidRDefault="00633F20" w:rsidP="00633F20">
      <w:pPr>
        <w:pStyle w:val="a4"/>
        <w:rPr>
          <w:rFonts w:ascii="Times New Roman" w:hAnsi="Times New Roman" w:cs="Times New Roman"/>
          <w:b/>
          <w:sz w:val="24"/>
          <w:szCs w:val="24"/>
          <w:lang w:val="uz-Cyrl-UZ"/>
        </w:rPr>
      </w:pPr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>УПР---------------------------------------------------------------------------------------------------------------------------------------------------------------------------------------------------------------------------------------------------------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633F20" w:rsidRPr="00D03327" w:rsidRDefault="00633F20" w:rsidP="00633F20">
      <w:pPr>
        <w:pStyle w:val="a4"/>
        <w:rPr>
          <w:rFonts w:ascii="Times New Roman" w:hAnsi="Times New Roman" w:cs="Times New Roman"/>
          <w:b/>
          <w:sz w:val="24"/>
          <w:szCs w:val="24"/>
          <w:lang w:val="uz-Cyrl-UZ"/>
        </w:rPr>
      </w:pPr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>УПР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633F20" w:rsidRPr="00D03327" w:rsidRDefault="00633F20" w:rsidP="00633F20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>-УПР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Pr="00D03327">
        <w:rPr>
          <w:rFonts w:ascii="Times New Roman" w:hAnsi="Times New Roman" w:cs="Times New Roman"/>
          <w:b/>
          <w:sz w:val="24"/>
          <w:szCs w:val="24"/>
        </w:rPr>
        <w:t>--------------------------------------------------</w:t>
      </w:r>
    </w:p>
    <w:p w:rsidR="00633F20" w:rsidRPr="00D03327" w:rsidRDefault="00633F20" w:rsidP="00633F20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03327">
        <w:rPr>
          <w:rFonts w:ascii="Times New Roman" w:hAnsi="Times New Roman" w:cs="Times New Roman"/>
          <w:b/>
          <w:sz w:val="24"/>
          <w:szCs w:val="24"/>
        </w:rPr>
        <w:t>УПР--------------------------------------------------</w:t>
      </w:r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633F20" w:rsidRPr="00D03327" w:rsidRDefault="00633F20" w:rsidP="00633F20">
      <w:pPr>
        <w:pStyle w:val="a4"/>
        <w:rPr>
          <w:rFonts w:ascii="Times New Roman" w:hAnsi="Times New Roman" w:cs="Times New Roman"/>
          <w:b/>
          <w:sz w:val="24"/>
          <w:szCs w:val="24"/>
          <w:lang w:val="uz-Cyrl-UZ"/>
        </w:rPr>
      </w:pPr>
      <w:r w:rsidRPr="00D03327">
        <w:rPr>
          <w:rFonts w:ascii="Times New Roman" w:hAnsi="Times New Roman" w:cs="Times New Roman"/>
          <w:b/>
          <w:sz w:val="24"/>
          <w:szCs w:val="24"/>
        </w:rPr>
        <w:t xml:space="preserve"> IV.</w:t>
      </w:r>
      <w:r w:rsidRPr="00D03327">
        <w:rPr>
          <w:rFonts w:ascii="Times New Roman" w:hAnsi="Times New Roman" w:cs="Times New Roman"/>
          <w:b/>
          <w:sz w:val="24"/>
          <w:szCs w:val="24"/>
        </w:rPr>
        <w:tab/>
        <w:t>Закрепление материала.</w:t>
      </w:r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633F20" w:rsidRPr="00D03327" w:rsidRDefault="00633F20" w:rsidP="00633F20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>УПР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633F20" w:rsidRPr="00D03327" w:rsidRDefault="00633F20" w:rsidP="00633F20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633F20" w:rsidRPr="00D03327" w:rsidRDefault="00633F20" w:rsidP="00633F20">
      <w:pPr>
        <w:pStyle w:val="a4"/>
        <w:rPr>
          <w:rFonts w:ascii="Times New Roman" w:hAnsi="Times New Roman" w:cs="Times New Roman"/>
          <w:b/>
          <w:sz w:val="24"/>
          <w:szCs w:val="24"/>
          <w:lang w:val="uz-Cyrl-UZ"/>
        </w:rPr>
      </w:pPr>
      <w:proofErr w:type="spellStart"/>
      <w:r w:rsidRPr="00D03327">
        <w:rPr>
          <w:rFonts w:ascii="Times New Roman" w:hAnsi="Times New Roman" w:cs="Times New Roman"/>
          <w:b/>
          <w:sz w:val="24"/>
          <w:szCs w:val="24"/>
        </w:rPr>
        <w:t>V.Подведение</w:t>
      </w:r>
      <w:proofErr w:type="spellEnd"/>
      <w:r w:rsidRPr="00D03327">
        <w:rPr>
          <w:rFonts w:ascii="Times New Roman" w:hAnsi="Times New Roman" w:cs="Times New Roman"/>
          <w:b/>
          <w:sz w:val="24"/>
          <w:szCs w:val="24"/>
        </w:rPr>
        <w:t xml:space="preserve"> итога урока  ____________________________________________________________</w:t>
      </w:r>
    </w:p>
    <w:p w:rsidR="00633F20" w:rsidRPr="00D03327" w:rsidRDefault="00633F20" w:rsidP="00633F20">
      <w:pPr>
        <w:pStyle w:val="a4"/>
        <w:rPr>
          <w:rFonts w:ascii="Times New Roman" w:hAnsi="Times New Roman" w:cs="Times New Roman"/>
          <w:b/>
          <w:sz w:val="24"/>
          <w:szCs w:val="24"/>
          <w:lang w:val="uz-Cyrl-UZ"/>
        </w:rPr>
      </w:pPr>
      <w:r w:rsidRPr="00D03327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</w:t>
      </w:r>
    </w:p>
    <w:p w:rsidR="00633F20" w:rsidRPr="00D03327" w:rsidRDefault="00633F20" w:rsidP="00633F20">
      <w:pPr>
        <w:pStyle w:val="a4"/>
        <w:rPr>
          <w:rFonts w:ascii="Times New Roman" w:hAnsi="Times New Roman" w:cs="Times New Roman"/>
          <w:b/>
          <w:sz w:val="24"/>
          <w:szCs w:val="24"/>
          <w:lang w:val="uz-Cyrl-UZ"/>
        </w:rPr>
      </w:pPr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>Оценки уча</w:t>
      </w:r>
      <w:proofErr w:type="spellStart"/>
      <w:r w:rsidRPr="00D03327">
        <w:rPr>
          <w:rFonts w:ascii="Times New Roman" w:hAnsi="Times New Roman" w:cs="Times New Roman"/>
          <w:b/>
          <w:sz w:val="24"/>
          <w:szCs w:val="24"/>
        </w:rPr>
        <w:t>щихся</w:t>
      </w:r>
      <w:proofErr w:type="spellEnd"/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__________________________________________________________________ </w:t>
      </w:r>
    </w:p>
    <w:p w:rsidR="00633F20" w:rsidRPr="00D03327" w:rsidRDefault="00633F20" w:rsidP="00633F20">
      <w:pPr>
        <w:pStyle w:val="a4"/>
        <w:rPr>
          <w:rFonts w:ascii="Times New Roman" w:hAnsi="Times New Roman" w:cs="Times New Roman"/>
          <w:b/>
          <w:sz w:val="24"/>
          <w:szCs w:val="24"/>
          <w:lang w:val="uz-Cyrl-UZ"/>
        </w:rPr>
      </w:pPr>
      <w:r w:rsidRPr="00D03327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             </w:t>
      </w:r>
    </w:p>
    <w:p w:rsidR="00633F20" w:rsidRPr="008768AA" w:rsidRDefault="00633F20" w:rsidP="00633F20">
      <w:pPr>
        <w:pStyle w:val="a4"/>
        <w:rPr>
          <w:lang w:val="uz-Cyrl-UZ"/>
        </w:rPr>
      </w:pPr>
      <w:r w:rsidRPr="00D03327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D03327">
        <w:rPr>
          <w:rFonts w:ascii="Times New Roman" w:hAnsi="Times New Roman" w:cs="Times New Roman"/>
          <w:b/>
          <w:sz w:val="24"/>
          <w:szCs w:val="24"/>
        </w:rPr>
        <w:t>.Домашнее задание._УПР:_________________________________________________________</w:t>
      </w:r>
      <w:r w:rsidRPr="008768AA">
        <w:t>_</w:t>
      </w:r>
      <w:r w:rsidRPr="008768AA">
        <w:rPr>
          <w:spacing w:val="4"/>
        </w:rPr>
        <w:t xml:space="preserve"> ________________________________________________________________________________</w:t>
      </w:r>
    </w:p>
    <w:p w:rsidR="00633F20" w:rsidRPr="00633F20" w:rsidRDefault="00633F20" w:rsidP="00633F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z-Cyrl-UZ"/>
        </w:rPr>
      </w:pPr>
    </w:p>
    <w:p w:rsidR="00633F20" w:rsidRDefault="00633F20" w:rsidP="00633F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D268A" w:rsidRPr="001D268A" w:rsidRDefault="001D268A" w:rsidP="00633F20">
      <w:pPr>
        <w:jc w:val="center"/>
      </w:pPr>
    </w:p>
    <w:sectPr w:rsidR="001D268A" w:rsidRPr="001D268A" w:rsidSect="00E17FD7">
      <w:pgSz w:w="11909" w:h="16834"/>
      <w:pgMar w:top="709" w:right="569" w:bottom="568" w:left="709" w:header="0" w:footer="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upperRoman"/>
      <w:lvlText w:val="%1."/>
      <w:lvlJc w:val="left"/>
      <w:rPr>
        <w:rFonts w:ascii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upperRoman"/>
      <w:lvlText w:val="%1."/>
      <w:lvlJc w:val="left"/>
      <w:rPr>
        <w:rFonts w:ascii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upperRoman"/>
      <w:lvlText w:val="%1."/>
      <w:lvlJc w:val="left"/>
      <w:rPr>
        <w:rFonts w:ascii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upperRoman"/>
      <w:lvlText w:val="%1."/>
      <w:lvlJc w:val="left"/>
      <w:rPr>
        <w:rFonts w:ascii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upperRoman"/>
      <w:lvlText w:val="%1."/>
      <w:lvlJc w:val="left"/>
      <w:rPr>
        <w:rFonts w:ascii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upperRoman"/>
      <w:lvlText w:val="%1."/>
      <w:lvlJc w:val="left"/>
      <w:rPr>
        <w:rFonts w:ascii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upperRoman"/>
      <w:lvlText w:val="%1."/>
      <w:lvlJc w:val="left"/>
      <w:rPr>
        <w:rFonts w:ascii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upperRoman"/>
      <w:lvlText w:val="%1."/>
      <w:lvlJc w:val="left"/>
      <w:rPr>
        <w:rFonts w:ascii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upperRoman"/>
      <w:lvlText w:val="%1."/>
      <w:lvlJc w:val="left"/>
      <w:rPr>
        <w:rFonts w:ascii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5">
    <w:nsid w:val="006F3D90"/>
    <w:multiLevelType w:val="hybridMultilevel"/>
    <w:tmpl w:val="C5A83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2E089A"/>
    <w:multiLevelType w:val="hybridMultilevel"/>
    <w:tmpl w:val="672207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0234E58"/>
    <w:multiLevelType w:val="hybridMultilevel"/>
    <w:tmpl w:val="B5089060"/>
    <w:lvl w:ilvl="0" w:tplc="3B9C24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81E4C"/>
    <w:multiLevelType w:val="hybridMultilevel"/>
    <w:tmpl w:val="F3F8F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446F71"/>
    <w:multiLevelType w:val="hybridMultilevel"/>
    <w:tmpl w:val="8DCC3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ED7218"/>
    <w:multiLevelType w:val="hybridMultilevel"/>
    <w:tmpl w:val="C6842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3E0695"/>
    <w:multiLevelType w:val="hybridMultilevel"/>
    <w:tmpl w:val="590EDCC2"/>
    <w:lvl w:ilvl="0" w:tplc="3AD0D1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472D14"/>
    <w:multiLevelType w:val="hybridMultilevel"/>
    <w:tmpl w:val="F3F8F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F71261"/>
    <w:multiLevelType w:val="multilevel"/>
    <w:tmpl w:val="9AECF148"/>
    <w:lvl w:ilvl="0">
      <w:start w:val="1"/>
      <w:numFmt w:val="decimal"/>
      <w:lvlText w:val="%1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5A41601"/>
    <w:multiLevelType w:val="hybridMultilevel"/>
    <w:tmpl w:val="DB607988"/>
    <w:lvl w:ilvl="0" w:tplc="9940AC16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5">
    <w:nsid w:val="3620243A"/>
    <w:multiLevelType w:val="hybridMultilevel"/>
    <w:tmpl w:val="66F40FA4"/>
    <w:lvl w:ilvl="0" w:tplc="F170F6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9D1AC7"/>
    <w:multiLevelType w:val="hybridMultilevel"/>
    <w:tmpl w:val="4DD07B80"/>
    <w:lvl w:ilvl="0" w:tplc="89E8FE5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1D20C9"/>
    <w:multiLevelType w:val="multilevel"/>
    <w:tmpl w:val="0A1C0F54"/>
    <w:lvl w:ilvl="0">
      <w:start w:val="2"/>
      <w:numFmt w:val="decimal"/>
      <w:lvlText w:val="%1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F0C6579"/>
    <w:multiLevelType w:val="hybridMultilevel"/>
    <w:tmpl w:val="40DA484C"/>
    <w:lvl w:ilvl="0" w:tplc="456233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0011BCF"/>
    <w:multiLevelType w:val="hybridMultilevel"/>
    <w:tmpl w:val="C06ED2EA"/>
    <w:lvl w:ilvl="0" w:tplc="DD8854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5C71FC"/>
    <w:multiLevelType w:val="multilevel"/>
    <w:tmpl w:val="2E0029EC"/>
    <w:lvl w:ilvl="0">
      <w:start w:val="1"/>
      <w:numFmt w:val="upperRoman"/>
      <w:lvlText w:val="%1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6FF57E1"/>
    <w:multiLevelType w:val="multilevel"/>
    <w:tmpl w:val="4BEAE5C0"/>
    <w:lvl w:ilvl="0">
      <w:start w:val="4"/>
      <w:numFmt w:val="upperRoman"/>
      <w:lvlText w:val="%1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76A7DFC"/>
    <w:multiLevelType w:val="hybridMultilevel"/>
    <w:tmpl w:val="F49A64BA"/>
    <w:lvl w:ilvl="0" w:tplc="65C0E222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331550"/>
    <w:multiLevelType w:val="hybridMultilevel"/>
    <w:tmpl w:val="9C969B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375C27"/>
    <w:multiLevelType w:val="hybridMultilevel"/>
    <w:tmpl w:val="70840BA6"/>
    <w:lvl w:ilvl="0" w:tplc="9940AC16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5">
    <w:nsid w:val="563D1FEF"/>
    <w:multiLevelType w:val="hybridMultilevel"/>
    <w:tmpl w:val="6E3E9E7C"/>
    <w:lvl w:ilvl="0" w:tplc="9940AC16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6">
    <w:nsid w:val="5A87381B"/>
    <w:multiLevelType w:val="hybridMultilevel"/>
    <w:tmpl w:val="346453C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653202E1"/>
    <w:multiLevelType w:val="multilevel"/>
    <w:tmpl w:val="41BAE630"/>
    <w:lvl w:ilvl="0">
      <w:start w:val="1"/>
      <w:numFmt w:val="decimal"/>
      <w:lvlText w:val="%1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8293FED"/>
    <w:multiLevelType w:val="hybridMultilevel"/>
    <w:tmpl w:val="531AA7F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7101D6"/>
    <w:multiLevelType w:val="hybridMultilevel"/>
    <w:tmpl w:val="2668E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906B99"/>
    <w:multiLevelType w:val="hybridMultilevel"/>
    <w:tmpl w:val="51E88064"/>
    <w:lvl w:ilvl="0" w:tplc="488440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3F84C4B"/>
    <w:multiLevelType w:val="hybridMultilevel"/>
    <w:tmpl w:val="61985D1C"/>
    <w:lvl w:ilvl="0" w:tplc="9AA8BA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1C409E"/>
    <w:multiLevelType w:val="hybridMultilevel"/>
    <w:tmpl w:val="34B6AEF0"/>
    <w:lvl w:ilvl="0" w:tplc="5CEAFE8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3">
    <w:nsid w:val="7AB4214A"/>
    <w:multiLevelType w:val="hybridMultilevel"/>
    <w:tmpl w:val="F9D06A7E"/>
    <w:lvl w:ilvl="0" w:tplc="483A53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D72851"/>
    <w:multiLevelType w:val="hybridMultilevel"/>
    <w:tmpl w:val="D30C246C"/>
    <w:lvl w:ilvl="0" w:tplc="72E4123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1"/>
  </w:num>
  <w:num w:numId="5">
    <w:abstractNumId w:val="22"/>
  </w:num>
  <w:num w:numId="6">
    <w:abstractNumId w:val="15"/>
  </w:num>
  <w:num w:numId="7">
    <w:abstractNumId w:val="3"/>
  </w:num>
  <w:num w:numId="8">
    <w:abstractNumId w:val="33"/>
  </w:num>
  <w:num w:numId="9">
    <w:abstractNumId w:val="5"/>
  </w:num>
  <w:num w:numId="10">
    <w:abstractNumId w:val="28"/>
  </w:num>
  <w:num w:numId="11">
    <w:abstractNumId w:val="9"/>
  </w:num>
  <w:num w:numId="12">
    <w:abstractNumId w:val="12"/>
  </w:num>
  <w:num w:numId="13">
    <w:abstractNumId w:val="30"/>
  </w:num>
  <w:num w:numId="14">
    <w:abstractNumId w:val="29"/>
  </w:num>
  <w:num w:numId="15">
    <w:abstractNumId w:val="7"/>
  </w:num>
  <w:num w:numId="16">
    <w:abstractNumId w:val="6"/>
  </w:num>
  <w:num w:numId="17">
    <w:abstractNumId w:val="32"/>
  </w:num>
  <w:num w:numId="18">
    <w:abstractNumId w:val="34"/>
  </w:num>
  <w:num w:numId="19">
    <w:abstractNumId w:val="23"/>
  </w:num>
  <w:num w:numId="20">
    <w:abstractNumId w:val="19"/>
  </w:num>
  <w:num w:numId="21">
    <w:abstractNumId w:val="11"/>
  </w:num>
  <w:num w:numId="22">
    <w:abstractNumId w:val="25"/>
  </w:num>
  <w:num w:numId="23">
    <w:abstractNumId w:val="4"/>
  </w:num>
  <w:num w:numId="24">
    <w:abstractNumId w:val="10"/>
  </w:num>
  <w:num w:numId="25">
    <w:abstractNumId w:val="18"/>
  </w:num>
  <w:num w:numId="26">
    <w:abstractNumId w:val="26"/>
  </w:num>
  <w:num w:numId="27">
    <w:abstractNumId w:val="17"/>
  </w:num>
  <w:num w:numId="28">
    <w:abstractNumId w:val="21"/>
  </w:num>
  <w:num w:numId="29">
    <w:abstractNumId w:val="20"/>
  </w:num>
  <w:num w:numId="30">
    <w:abstractNumId w:val="27"/>
  </w:num>
  <w:num w:numId="31">
    <w:abstractNumId w:val="13"/>
  </w:num>
  <w:num w:numId="32">
    <w:abstractNumId w:val="24"/>
  </w:num>
  <w:num w:numId="33">
    <w:abstractNumId w:val="14"/>
  </w:num>
  <w:num w:numId="34">
    <w:abstractNumId w:val="8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CD3"/>
    <w:rsid w:val="00122450"/>
    <w:rsid w:val="001511CC"/>
    <w:rsid w:val="001D268A"/>
    <w:rsid w:val="0025023A"/>
    <w:rsid w:val="00291B3E"/>
    <w:rsid w:val="002F2AAF"/>
    <w:rsid w:val="002F53A1"/>
    <w:rsid w:val="003C5718"/>
    <w:rsid w:val="003E1B73"/>
    <w:rsid w:val="00410AB8"/>
    <w:rsid w:val="00561895"/>
    <w:rsid w:val="0059529B"/>
    <w:rsid w:val="00612233"/>
    <w:rsid w:val="00622B5F"/>
    <w:rsid w:val="00630E8C"/>
    <w:rsid w:val="00633F20"/>
    <w:rsid w:val="00680CD3"/>
    <w:rsid w:val="00733971"/>
    <w:rsid w:val="007A0590"/>
    <w:rsid w:val="009E02B6"/>
    <w:rsid w:val="00A60C59"/>
    <w:rsid w:val="00B37A1B"/>
    <w:rsid w:val="00BD7252"/>
    <w:rsid w:val="00D03327"/>
    <w:rsid w:val="00D1068E"/>
    <w:rsid w:val="00D674CE"/>
    <w:rsid w:val="00E17FD7"/>
    <w:rsid w:val="00E567DB"/>
    <w:rsid w:val="00EF65AA"/>
    <w:rsid w:val="00F030F0"/>
    <w:rsid w:val="00F13FA6"/>
    <w:rsid w:val="00F21E20"/>
    <w:rsid w:val="00F2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Exact">
    <w:name w:val="Основной текст (3) Exact"/>
    <w:basedOn w:val="a0"/>
    <w:rsid w:val="00A60C59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3"/>
      <w:sz w:val="20"/>
      <w:szCs w:val="20"/>
      <w:u w:val="none"/>
    </w:rPr>
  </w:style>
  <w:style w:type="character" w:customStyle="1" w:styleId="30ptExact">
    <w:name w:val="Основной текст (3) + Полужирный;Не курсив;Интервал 0 pt Exact"/>
    <w:basedOn w:val="3"/>
    <w:rsid w:val="00A60C59"/>
    <w:rPr>
      <w:rFonts w:ascii="Century Schoolbook" w:eastAsia="Century Schoolbook" w:hAnsi="Century Schoolbook" w:cs="Century Schoolbook"/>
      <w:b/>
      <w:bCs/>
      <w:i/>
      <w:iCs/>
      <w:spacing w:val="2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A60C59"/>
    <w:rPr>
      <w:rFonts w:ascii="Century Schoolbook" w:eastAsia="Century Schoolbook" w:hAnsi="Century Schoolbook" w:cs="Century Schoolbook"/>
      <w:i/>
      <w:i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60C59"/>
    <w:pPr>
      <w:widowControl w:val="0"/>
      <w:shd w:val="clear" w:color="auto" w:fill="FFFFFF"/>
      <w:spacing w:after="0" w:line="288" w:lineRule="exact"/>
      <w:jc w:val="both"/>
    </w:pPr>
    <w:rPr>
      <w:rFonts w:ascii="Century Schoolbook" w:eastAsia="Century Schoolbook" w:hAnsi="Century Schoolbook" w:cs="Century Schoolbook"/>
      <w:i/>
      <w:iCs/>
      <w:sz w:val="23"/>
      <w:szCs w:val="23"/>
    </w:rPr>
  </w:style>
  <w:style w:type="paragraph" w:styleId="a3">
    <w:name w:val="List Paragraph"/>
    <w:basedOn w:val="a"/>
    <w:uiPriority w:val="34"/>
    <w:qFormat/>
    <w:rsid w:val="00A60C59"/>
    <w:pPr>
      <w:ind w:left="720"/>
      <w:contextualSpacing/>
    </w:pPr>
  </w:style>
  <w:style w:type="character" w:customStyle="1" w:styleId="4">
    <w:name w:val="Основной текст (4)"/>
    <w:basedOn w:val="a0"/>
    <w:rsid w:val="002F53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paragraph" w:styleId="a4">
    <w:name w:val="No Spacing"/>
    <w:link w:val="a5"/>
    <w:uiPriority w:val="1"/>
    <w:qFormat/>
    <w:rsid w:val="002F53A1"/>
    <w:pPr>
      <w:spacing w:after="0" w:line="240" w:lineRule="auto"/>
    </w:pPr>
  </w:style>
  <w:style w:type="character" w:customStyle="1" w:styleId="410pt">
    <w:name w:val="Основной текст (4) + 10 pt"/>
    <w:basedOn w:val="a0"/>
    <w:rsid w:val="002F53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a5">
    <w:name w:val="Без интервала Знак"/>
    <w:basedOn w:val="a0"/>
    <w:link w:val="a4"/>
    <w:uiPriority w:val="1"/>
    <w:rsid w:val="002F53A1"/>
  </w:style>
  <w:style w:type="paragraph" w:styleId="a6">
    <w:name w:val="Balloon Text"/>
    <w:basedOn w:val="a"/>
    <w:link w:val="a7"/>
    <w:uiPriority w:val="99"/>
    <w:semiHidden/>
    <w:unhideWhenUsed/>
    <w:rsid w:val="00F23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3325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561895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">
    <w:name w:val="Основной текст1"/>
    <w:basedOn w:val="a0"/>
    <w:rsid w:val="00561895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styleId="a9">
    <w:name w:val="Emphasis"/>
    <w:basedOn w:val="a0"/>
    <w:qFormat/>
    <w:rsid w:val="00D03327"/>
    <w:rPr>
      <w:i/>
      <w:iCs/>
    </w:rPr>
  </w:style>
  <w:style w:type="character" w:styleId="aa">
    <w:name w:val="Book Title"/>
    <w:uiPriority w:val="33"/>
    <w:qFormat/>
    <w:rsid w:val="00E567DB"/>
    <w:rPr>
      <w:caps/>
      <w:color w:val="622423" w:themeColor="accent2" w:themeShade="7F"/>
      <w:spacing w:val="5"/>
      <w:u w:color="622423" w:themeColor="accent2" w:themeShade="7F"/>
    </w:rPr>
  </w:style>
  <w:style w:type="character" w:customStyle="1" w:styleId="ab">
    <w:name w:val="Основной текст_"/>
    <w:basedOn w:val="a0"/>
    <w:link w:val="2"/>
    <w:rsid w:val="00633F20"/>
    <w:rPr>
      <w:rFonts w:ascii="Century Schoolbook" w:eastAsia="Century Schoolbook" w:hAnsi="Century Schoolbook" w:cs="Century Schoolbook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b"/>
    <w:rsid w:val="00633F20"/>
    <w:pPr>
      <w:widowControl w:val="0"/>
      <w:shd w:val="clear" w:color="auto" w:fill="FFFFFF"/>
      <w:spacing w:after="0" w:line="288" w:lineRule="exact"/>
      <w:jc w:val="both"/>
    </w:pPr>
    <w:rPr>
      <w:rFonts w:ascii="Century Schoolbook" w:eastAsia="Century Schoolbook" w:hAnsi="Century Schoolbook" w:cs="Century Schoolbook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Exact">
    <w:name w:val="Основной текст (3) Exact"/>
    <w:basedOn w:val="a0"/>
    <w:rsid w:val="00A60C59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3"/>
      <w:sz w:val="20"/>
      <w:szCs w:val="20"/>
      <w:u w:val="none"/>
    </w:rPr>
  </w:style>
  <w:style w:type="character" w:customStyle="1" w:styleId="30ptExact">
    <w:name w:val="Основной текст (3) + Полужирный;Не курсив;Интервал 0 pt Exact"/>
    <w:basedOn w:val="3"/>
    <w:rsid w:val="00A60C59"/>
    <w:rPr>
      <w:rFonts w:ascii="Century Schoolbook" w:eastAsia="Century Schoolbook" w:hAnsi="Century Schoolbook" w:cs="Century Schoolbook"/>
      <w:b/>
      <w:bCs/>
      <w:i/>
      <w:iCs/>
      <w:spacing w:val="2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A60C59"/>
    <w:rPr>
      <w:rFonts w:ascii="Century Schoolbook" w:eastAsia="Century Schoolbook" w:hAnsi="Century Schoolbook" w:cs="Century Schoolbook"/>
      <w:i/>
      <w:i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60C59"/>
    <w:pPr>
      <w:widowControl w:val="0"/>
      <w:shd w:val="clear" w:color="auto" w:fill="FFFFFF"/>
      <w:spacing w:after="0" w:line="288" w:lineRule="exact"/>
      <w:jc w:val="both"/>
    </w:pPr>
    <w:rPr>
      <w:rFonts w:ascii="Century Schoolbook" w:eastAsia="Century Schoolbook" w:hAnsi="Century Schoolbook" w:cs="Century Schoolbook"/>
      <w:i/>
      <w:iCs/>
      <w:sz w:val="23"/>
      <w:szCs w:val="23"/>
    </w:rPr>
  </w:style>
  <w:style w:type="paragraph" w:styleId="a3">
    <w:name w:val="List Paragraph"/>
    <w:basedOn w:val="a"/>
    <w:uiPriority w:val="34"/>
    <w:qFormat/>
    <w:rsid w:val="00A60C59"/>
    <w:pPr>
      <w:ind w:left="720"/>
      <w:contextualSpacing/>
    </w:pPr>
  </w:style>
  <w:style w:type="character" w:customStyle="1" w:styleId="4">
    <w:name w:val="Основной текст (4)"/>
    <w:basedOn w:val="a0"/>
    <w:rsid w:val="002F53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paragraph" w:styleId="a4">
    <w:name w:val="No Spacing"/>
    <w:link w:val="a5"/>
    <w:uiPriority w:val="1"/>
    <w:qFormat/>
    <w:rsid w:val="002F53A1"/>
    <w:pPr>
      <w:spacing w:after="0" w:line="240" w:lineRule="auto"/>
    </w:pPr>
  </w:style>
  <w:style w:type="character" w:customStyle="1" w:styleId="410pt">
    <w:name w:val="Основной текст (4) + 10 pt"/>
    <w:basedOn w:val="a0"/>
    <w:rsid w:val="002F53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a5">
    <w:name w:val="Без интервала Знак"/>
    <w:basedOn w:val="a0"/>
    <w:link w:val="a4"/>
    <w:uiPriority w:val="1"/>
    <w:rsid w:val="002F53A1"/>
  </w:style>
  <w:style w:type="paragraph" w:styleId="a6">
    <w:name w:val="Balloon Text"/>
    <w:basedOn w:val="a"/>
    <w:link w:val="a7"/>
    <w:uiPriority w:val="99"/>
    <w:semiHidden/>
    <w:unhideWhenUsed/>
    <w:rsid w:val="00F23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3325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561895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">
    <w:name w:val="Основной текст1"/>
    <w:basedOn w:val="a0"/>
    <w:rsid w:val="00561895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styleId="a9">
    <w:name w:val="Emphasis"/>
    <w:basedOn w:val="a0"/>
    <w:qFormat/>
    <w:rsid w:val="00D03327"/>
    <w:rPr>
      <w:i/>
      <w:iCs/>
    </w:rPr>
  </w:style>
  <w:style w:type="character" w:styleId="aa">
    <w:name w:val="Book Title"/>
    <w:uiPriority w:val="33"/>
    <w:qFormat/>
    <w:rsid w:val="00E567DB"/>
    <w:rPr>
      <w:caps/>
      <w:color w:val="622423" w:themeColor="accent2" w:themeShade="7F"/>
      <w:spacing w:val="5"/>
      <w:u w:color="622423" w:themeColor="accent2" w:themeShade="7F"/>
    </w:rPr>
  </w:style>
  <w:style w:type="character" w:customStyle="1" w:styleId="ab">
    <w:name w:val="Основной текст_"/>
    <w:basedOn w:val="a0"/>
    <w:link w:val="2"/>
    <w:rsid w:val="00633F20"/>
    <w:rPr>
      <w:rFonts w:ascii="Century Schoolbook" w:eastAsia="Century Schoolbook" w:hAnsi="Century Schoolbook" w:cs="Century Schoolbook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b"/>
    <w:rsid w:val="00633F20"/>
    <w:pPr>
      <w:widowControl w:val="0"/>
      <w:shd w:val="clear" w:color="auto" w:fill="FFFFFF"/>
      <w:spacing w:after="0" w:line="288" w:lineRule="exact"/>
      <w:jc w:val="both"/>
    </w:pPr>
    <w:rPr>
      <w:rFonts w:ascii="Century Schoolbook" w:eastAsia="Century Schoolbook" w:hAnsi="Century Schoolbook" w:cs="Century Schoolbook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0B0FE-8BFF-468E-803E-C4E508AF7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20</Pages>
  <Words>9408</Words>
  <Characters>53629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2016-10-08T11:37:00Z</cp:lastPrinted>
  <dcterms:created xsi:type="dcterms:W3CDTF">2016-09-06T13:19:00Z</dcterms:created>
  <dcterms:modified xsi:type="dcterms:W3CDTF">2016-10-10T10:57:00Z</dcterms:modified>
</cp:coreProperties>
</file>